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3751CF" w14:textId="07502B57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nr </w:t>
      </w:r>
      <w:r w:rsidR="00F27F20">
        <w:rPr>
          <w:sz w:val="24"/>
        </w:rPr>
        <w:t>1</w:t>
      </w:r>
      <w:r w:rsidRPr="00267243">
        <w:rPr>
          <w:sz w:val="24"/>
        </w:rPr>
        <w:t xml:space="preserve"> do SWZ</w:t>
      </w:r>
    </w:p>
    <w:p w14:paraId="384A5D6C" w14:textId="77777777" w:rsidR="00672086" w:rsidRDefault="00672086" w:rsidP="00672086">
      <w:pPr>
        <w:jc w:val="right"/>
      </w:pPr>
    </w:p>
    <w:p w14:paraId="3F96793B" w14:textId="77777777" w:rsidR="0050112F" w:rsidRDefault="0050112F" w:rsidP="00672086">
      <w:pPr>
        <w:ind w:left="709" w:hanging="709"/>
        <w:jc w:val="center"/>
        <w:rPr>
          <w:b/>
          <w:sz w:val="32"/>
        </w:rPr>
      </w:pPr>
    </w:p>
    <w:p w14:paraId="0AB5A0BB" w14:textId="77777777" w:rsidR="00672086" w:rsidRDefault="00672086" w:rsidP="00672086">
      <w:pPr>
        <w:ind w:left="709" w:hanging="709"/>
        <w:jc w:val="center"/>
        <w:rPr>
          <w:sz w:val="28"/>
        </w:rPr>
      </w:pPr>
      <w:r>
        <w:rPr>
          <w:b/>
          <w:sz w:val="32"/>
        </w:rPr>
        <w:t>SZCZEGÓŁOWY  OPIS  PRZEDMIOTU  ZAMÓWIENIA</w:t>
      </w:r>
      <w:r>
        <w:rPr>
          <w:sz w:val="28"/>
        </w:rPr>
        <w:t>,</w:t>
      </w:r>
    </w:p>
    <w:p w14:paraId="74E3E6AB" w14:textId="77777777" w:rsidR="00672086" w:rsidRDefault="00672086" w:rsidP="00672086">
      <w:pPr>
        <w:jc w:val="both"/>
        <w:rPr>
          <w:color w:val="000000"/>
          <w:sz w:val="24"/>
        </w:rPr>
      </w:pPr>
    </w:p>
    <w:p w14:paraId="66152BEC" w14:textId="6B3BE568" w:rsidR="008E44C9" w:rsidRDefault="00672086" w:rsidP="007C35D3">
      <w:pPr>
        <w:jc w:val="center"/>
        <w:rPr>
          <w:sz w:val="24"/>
          <w:szCs w:val="24"/>
        </w:rPr>
      </w:pPr>
      <w:r w:rsidRPr="00267243">
        <w:rPr>
          <w:sz w:val="24"/>
          <w:szCs w:val="24"/>
        </w:rPr>
        <w:t xml:space="preserve">na </w:t>
      </w:r>
      <w:r w:rsidR="002A7CAF">
        <w:rPr>
          <w:sz w:val="24"/>
          <w:szCs w:val="24"/>
        </w:rPr>
        <w:t xml:space="preserve">dostawę wraz z montażem </w:t>
      </w:r>
      <w:r w:rsidRPr="00267243">
        <w:rPr>
          <w:sz w:val="24"/>
          <w:szCs w:val="24"/>
        </w:rPr>
        <w:t xml:space="preserve">(Znak sprawy </w:t>
      </w:r>
      <w:r w:rsidR="006C2BB8" w:rsidRPr="00BE1ABC">
        <w:rPr>
          <w:sz w:val="24"/>
          <w:szCs w:val="24"/>
        </w:rPr>
        <w:t>S.</w:t>
      </w:r>
      <w:r w:rsidR="00715240" w:rsidRPr="00BE1ABC">
        <w:rPr>
          <w:sz w:val="24"/>
          <w:szCs w:val="24"/>
        </w:rPr>
        <w:t>270.</w:t>
      </w:r>
      <w:r w:rsidR="002A7CAF">
        <w:rPr>
          <w:sz w:val="24"/>
          <w:szCs w:val="24"/>
        </w:rPr>
        <w:t>11</w:t>
      </w:r>
      <w:r w:rsidR="00715240" w:rsidRPr="00BE1ABC">
        <w:rPr>
          <w:sz w:val="24"/>
          <w:szCs w:val="24"/>
        </w:rPr>
        <w:t>.20</w:t>
      </w:r>
      <w:r w:rsidR="00FF660B" w:rsidRPr="00BE1ABC">
        <w:rPr>
          <w:sz w:val="24"/>
          <w:szCs w:val="24"/>
        </w:rPr>
        <w:t>2</w:t>
      </w:r>
      <w:r w:rsidR="00911E8A" w:rsidRPr="00BE1ABC">
        <w:rPr>
          <w:sz w:val="24"/>
          <w:szCs w:val="24"/>
        </w:rPr>
        <w:t>4</w:t>
      </w:r>
      <w:r w:rsidRPr="00BE1ABC">
        <w:rPr>
          <w:sz w:val="24"/>
          <w:szCs w:val="24"/>
        </w:rPr>
        <w:t>)</w:t>
      </w:r>
      <w:r w:rsidRPr="00267243">
        <w:rPr>
          <w:sz w:val="24"/>
          <w:szCs w:val="24"/>
        </w:rPr>
        <w:t xml:space="preserve"> </w:t>
      </w:r>
    </w:p>
    <w:p w14:paraId="5542FC09" w14:textId="77777777" w:rsidR="0030056F" w:rsidRDefault="0030056F" w:rsidP="007C35D3">
      <w:pPr>
        <w:jc w:val="center"/>
        <w:rPr>
          <w:sz w:val="24"/>
          <w:szCs w:val="24"/>
        </w:rPr>
      </w:pPr>
    </w:p>
    <w:p w14:paraId="3AF17AC1" w14:textId="6582C7C7" w:rsidR="002A7CAF" w:rsidRPr="001633A9" w:rsidRDefault="00715240" w:rsidP="002A7CAF">
      <w:pPr>
        <w:autoSpaceDE w:val="0"/>
        <w:autoSpaceDN w:val="0"/>
        <w:adjustRightInd w:val="0"/>
        <w:jc w:val="center"/>
        <w:rPr>
          <w:b/>
          <w:bCs/>
          <w:i/>
          <w:iCs/>
          <w:sz w:val="24"/>
          <w:szCs w:val="24"/>
        </w:rPr>
      </w:pPr>
      <w:r>
        <w:rPr>
          <w:sz w:val="24"/>
          <w:szCs w:val="24"/>
        </w:rPr>
        <w:t xml:space="preserve">pn. </w:t>
      </w:r>
      <w:bookmarkStart w:id="0" w:name="_Hlk171152539"/>
      <w:r w:rsidR="002A7CAF">
        <w:rPr>
          <w:sz w:val="24"/>
          <w:szCs w:val="24"/>
        </w:rPr>
        <w:t xml:space="preserve"> </w:t>
      </w:r>
      <w:r w:rsidR="002A7CAF" w:rsidRPr="001633A9">
        <w:rPr>
          <w:rFonts w:eastAsiaTheme="minorHAnsi"/>
          <w:b/>
          <w:bCs/>
          <w:i/>
          <w:iCs/>
          <w:sz w:val="32"/>
          <w:szCs w:val="32"/>
          <w:lang w:eastAsia="en-US"/>
        </w:rPr>
        <w:t xml:space="preserve">Budowa </w:t>
      </w:r>
      <w:r w:rsidR="002A7CAF" w:rsidRPr="001633A9">
        <w:rPr>
          <w:b/>
          <w:bCs/>
          <w:i/>
          <w:iCs/>
          <w:sz w:val="32"/>
          <w:szCs w:val="32"/>
        </w:rPr>
        <w:t>instalacji fotowoltaicznej dla budynku Nadleśnictwa Jeleśnia przy ul. Suskiej 5.</w:t>
      </w:r>
      <w:bookmarkEnd w:id="0"/>
    </w:p>
    <w:p w14:paraId="4DDFE742" w14:textId="77777777" w:rsidR="00911E8A" w:rsidRDefault="00911E8A" w:rsidP="00672086">
      <w:pPr>
        <w:ind w:left="709" w:hanging="709"/>
        <w:jc w:val="center"/>
        <w:rPr>
          <w:sz w:val="24"/>
          <w:szCs w:val="24"/>
        </w:rPr>
      </w:pPr>
    </w:p>
    <w:p w14:paraId="6853E9DA" w14:textId="45DD179E" w:rsidR="007E14F1" w:rsidRDefault="00672086" w:rsidP="00672086">
      <w:pPr>
        <w:ind w:left="709" w:hanging="709"/>
        <w:jc w:val="center"/>
        <w:rPr>
          <w:sz w:val="24"/>
          <w:szCs w:val="24"/>
        </w:rPr>
      </w:pPr>
      <w:r w:rsidRPr="00267243">
        <w:rPr>
          <w:sz w:val="24"/>
          <w:szCs w:val="24"/>
        </w:rPr>
        <w:t>na który składają się</w:t>
      </w:r>
    </w:p>
    <w:p w14:paraId="763F4634" w14:textId="77777777" w:rsidR="0050112F" w:rsidRDefault="0050112F" w:rsidP="00672086">
      <w:pPr>
        <w:ind w:left="709" w:hanging="709"/>
        <w:jc w:val="center"/>
        <w:rPr>
          <w:sz w:val="24"/>
          <w:szCs w:val="24"/>
        </w:rPr>
      </w:pPr>
    </w:p>
    <w:p w14:paraId="4D227DEB" w14:textId="77777777" w:rsidR="00AF382D" w:rsidRDefault="00AF382D" w:rsidP="00672086">
      <w:pPr>
        <w:ind w:left="709" w:hanging="709"/>
        <w:jc w:val="center"/>
        <w:rPr>
          <w:sz w:val="24"/>
          <w:szCs w:val="24"/>
        </w:rPr>
      </w:pPr>
    </w:p>
    <w:p w14:paraId="60687F38" w14:textId="77777777" w:rsidR="002A7CAF" w:rsidRPr="005854BB" w:rsidRDefault="002A7CAF" w:rsidP="002A7CAF">
      <w:pPr>
        <w:spacing w:before="120" w:line="360" w:lineRule="auto"/>
        <w:ind w:left="567" w:hanging="567"/>
        <w:jc w:val="both"/>
        <w:rPr>
          <w:sz w:val="24"/>
          <w:szCs w:val="24"/>
          <w:lang w:eastAsia="en-US"/>
        </w:rPr>
      </w:pPr>
      <w:r w:rsidRPr="005854BB">
        <w:rPr>
          <w:sz w:val="24"/>
          <w:szCs w:val="24"/>
          <w:lang w:eastAsia="en-US"/>
        </w:rPr>
        <w:t>1)</w:t>
      </w:r>
      <w:r w:rsidRPr="005854BB">
        <w:rPr>
          <w:sz w:val="24"/>
          <w:szCs w:val="24"/>
          <w:lang w:eastAsia="en-US"/>
        </w:rPr>
        <w:tab/>
        <w:t>Opis przedmiotu zamówienia – zał. Nr 1.1.,</w:t>
      </w:r>
    </w:p>
    <w:p w14:paraId="23E56E72" w14:textId="77777777" w:rsidR="002A7CAF" w:rsidRPr="005854BB" w:rsidRDefault="002A7CAF" w:rsidP="002A7CAF">
      <w:pPr>
        <w:spacing w:before="120" w:line="360" w:lineRule="auto"/>
        <w:ind w:left="567" w:hanging="567"/>
        <w:jc w:val="both"/>
        <w:rPr>
          <w:sz w:val="24"/>
          <w:szCs w:val="24"/>
          <w:lang w:eastAsia="en-US"/>
        </w:rPr>
      </w:pPr>
      <w:r w:rsidRPr="005854BB">
        <w:rPr>
          <w:sz w:val="24"/>
          <w:szCs w:val="24"/>
          <w:lang w:eastAsia="en-US"/>
        </w:rPr>
        <w:t>2)</w:t>
      </w:r>
      <w:r w:rsidRPr="005854BB">
        <w:rPr>
          <w:sz w:val="24"/>
          <w:szCs w:val="24"/>
          <w:lang w:eastAsia="en-US"/>
        </w:rPr>
        <w:tab/>
        <w:t>Instalacja fotowoltaiczna - Opracowanie techniczne – zał. Nr 1.2.,</w:t>
      </w:r>
    </w:p>
    <w:p w14:paraId="33CAE2DB" w14:textId="77777777" w:rsidR="002A7CAF" w:rsidRPr="005854BB" w:rsidRDefault="002A7CAF" w:rsidP="002A7CAF">
      <w:pPr>
        <w:spacing w:before="120" w:line="360" w:lineRule="auto"/>
        <w:ind w:left="567" w:hanging="567"/>
        <w:jc w:val="both"/>
        <w:rPr>
          <w:sz w:val="24"/>
          <w:szCs w:val="24"/>
          <w:lang w:eastAsia="en-US"/>
        </w:rPr>
      </w:pPr>
      <w:r w:rsidRPr="005854BB">
        <w:rPr>
          <w:sz w:val="24"/>
          <w:szCs w:val="24"/>
          <w:lang w:eastAsia="en-US"/>
        </w:rPr>
        <w:t>3)</w:t>
      </w:r>
      <w:r w:rsidRPr="005854BB">
        <w:rPr>
          <w:sz w:val="24"/>
          <w:szCs w:val="24"/>
          <w:lang w:eastAsia="en-US"/>
        </w:rPr>
        <w:tab/>
        <w:t>Symulacja instalacji fotowoltaicznej - zał. Nr 1.3.,</w:t>
      </w:r>
    </w:p>
    <w:p w14:paraId="096DC46D" w14:textId="77777777" w:rsidR="002A7CAF" w:rsidRPr="005854BB" w:rsidRDefault="002A7CAF" w:rsidP="002A7CAF">
      <w:pPr>
        <w:spacing w:before="120" w:line="360" w:lineRule="auto"/>
        <w:ind w:left="567" w:hanging="567"/>
        <w:jc w:val="both"/>
        <w:rPr>
          <w:sz w:val="24"/>
          <w:szCs w:val="24"/>
          <w:lang w:eastAsia="en-US"/>
        </w:rPr>
      </w:pPr>
      <w:r w:rsidRPr="005854BB">
        <w:rPr>
          <w:sz w:val="24"/>
          <w:szCs w:val="24"/>
          <w:lang w:eastAsia="en-US"/>
        </w:rPr>
        <w:t>4)</w:t>
      </w:r>
      <w:r w:rsidRPr="005854BB">
        <w:rPr>
          <w:sz w:val="24"/>
          <w:szCs w:val="24"/>
          <w:lang w:eastAsia="en-US"/>
        </w:rPr>
        <w:tab/>
        <w:t>Przedmiar robót - – zał. Nr 1.4.,</w:t>
      </w:r>
    </w:p>
    <w:p w14:paraId="0905D6F9" w14:textId="096220EF" w:rsidR="00450EBA" w:rsidRPr="002C4A4E" w:rsidRDefault="00450EBA" w:rsidP="002A7CAF">
      <w:pPr>
        <w:autoSpaceDE w:val="0"/>
        <w:autoSpaceDN w:val="0"/>
        <w:adjustRightInd w:val="0"/>
        <w:spacing w:before="120"/>
        <w:ind w:left="426" w:hanging="426"/>
        <w:jc w:val="both"/>
        <w:rPr>
          <w:sz w:val="24"/>
          <w:szCs w:val="24"/>
        </w:rPr>
      </w:pPr>
    </w:p>
    <w:sectPr w:rsidR="00450EBA" w:rsidRPr="002C4A4E" w:rsidSect="00F6785A">
      <w:headerReference w:type="even" r:id="rId8"/>
      <w:headerReference w:type="default" r:id="rId9"/>
      <w:footerReference w:type="default" r:id="rId10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2D9F78" w14:textId="77777777" w:rsidR="00541A5B" w:rsidRDefault="00541A5B" w:rsidP="00AC3E6B">
      <w:r>
        <w:separator/>
      </w:r>
    </w:p>
  </w:endnote>
  <w:endnote w:type="continuationSeparator" w:id="0">
    <w:p w14:paraId="144F2114" w14:textId="77777777" w:rsidR="00541A5B" w:rsidRDefault="00541A5B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80EF32" w14:textId="77777777" w:rsidR="00541A5B" w:rsidRDefault="00541A5B" w:rsidP="00AC3E6B">
      <w:r>
        <w:separator/>
      </w:r>
    </w:p>
  </w:footnote>
  <w:footnote w:type="continuationSeparator" w:id="0">
    <w:p w14:paraId="63917E25" w14:textId="77777777" w:rsidR="00541A5B" w:rsidRDefault="00541A5B" w:rsidP="00AC3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B519C" w14:textId="77777777" w:rsidR="00F5743C" w:rsidRPr="009E31C3" w:rsidRDefault="00000000" w:rsidP="00D01104">
    <w:pPr>
      <w:pStyle w:val="Nagwek1"/>
      <w:ind w:left="709" w:firstLine="709"/>
      <w:rPr>
        <w:rFonts w:ascii="Arial" w:hAnsi="Arial" w:cs="Arial"/>
        <w:color w:val="005042"/>
      </w:rPr>
    </w:pPr>
    <w:r>
      <w:rPr>
        <w:noProof/>
      </w:rPr>
      <w:object w:dxaOrig="1440" w:dyaOrig="1440" w14:anchorId="6FB1CC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style="position:absolute;left:0;text-align:left;margin-left:-5.7pt;margin-top:7.45pt;width:51.4pt;height:51.4pt;z-index:251658240;visibility:visible;mso-wrap-edited:f">
          <v:imagedata r:id="rId1" o:title=""/>
          <w10:wrap type="square" side="right"/>
        </v:shape>
        <o:OLEObject Type="Embed" ProgID="Word.Picture.8" ShapeID="_x0000_s1029" DrawAspect="Content" ObjectID="_1786908881" r:id="rId2"/>
      </w:object>
    </w:r>
    <w:r w:rsidR="00F5743C">
      <w:rPr>
        <w:rFonts w:ascii="Arial" w:hAnsi="Arial" w:cs="Arial"/>
        <w:color w:val="005042"/>
      </w:rPr>
      <w:t>PGL LP  Nadleśnictwo  Jeleśnia</w:t>
    </w:r>
  </w:p>
  <w:p w14:paraId="3F56C9AE" w14:textId="77777777" w:rsidR="00F5743C" w:rsidRDefault="00F5743C" w:rsidP="00B55288">
    <w:pPr>
      <w:pStyle w:val="Nagwek"/>
      <w:ind w:left="-284"/>
    </w:pPr>
  </w:p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01B647BF" w14:textId="1D4797E2" w:rsidR="00F5743C" w:rsidRPr="00344F15" w:rsidRDefault="00F5743C" w:rsidP="00B55288">
    <w:pPr>
      <w:pStyle w:val="Nagwek"/>
      <w:ind w:left="-284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6C2BB8">
      <w:rPr>
        <w:b/>
        <w:sz w:val="22"/>
      </w:rPr>
      <w:t>S.</w:t>
    </w:r>
    <w:r>
      <w:rPr>
        <w:b/>
        <w:sz w:val="22"/>
      </w:rPr>
      <w:t>270.</w:t>
    </w:r>
    <w:r w:rsidR="002A7CAF">
      <w:rPr>
        <w:b/>
        <w:sz w:val="22"/>
      </w:rPr>
      <w:t>11.</w:t>
    </w:r>
    <w:r>
      <w:rPr>
        <w:b/>
        <w:sz w:val="22"/>
      </w:rPr>
      <w:t>20</w:t>
    </w:r>
    <w:r w:rsidR="00FF660B">
      <w:rPr>
        <w:b/>
        <w:sz w:val="22"/>
      </w:rPr>
      <w:t>2</w:t>
    </w:r>
    <w:r w:rsidR="00911E8A">
      <w:rPr>
        <w:b/>
        <w:sz w:val="22"/>
      </w:rPr>
      <w:t>4</w:t>
    </w:r>
  </w:p>
  <w:p w14:paraId="48EB1FA9" w14:textId="77777777" w:rsidR="00F5743C" w:rsidRPr="00612F33" w:rsidRDefault="00F5743C" w:rsidP="00B55288">
    <w:pPr>
      <w:pStyle w:val="Nagwek"/>
      <w:ind w:left="-284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92742E8"/>
    <w:multiLevelType w:val="multilevel"/>
    <w:tmpl w:val="F58EEAD8"/>
    <w:lvl w:ilvl="0">
      <w:start w:val="1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63C9E"/>
    <w:multiLevelType w:val="multilevel"/>
    <w:tmpl w:val="50C6401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decimal"/>
      <w:lvlText w:val="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decimal"/>
      <w:lvlText w:val="%2.%3.%4.%5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2A061A2"/>
    <w:multiLevelType w:val="multilevel"/>
    <w:tmpl w:val="8108A3A8"/>
    <w:lvl w:ilvl="0">
      <w:start w:val="2"/>
      <w:numFmt w:val="decimal"/>
      <w:lvlText w:val="2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2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3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0396782">
    <w:abstractNumId w:val="13"/>
  </w:num>
  <w:num w:numId="2" w16cid:durableId="1417049340">
    <w:abstractNumId w:val="12"/>
  </w:num>
  <w:num w:numId="3" w16cid:durableId="747506549">
    <w:abstractNumId w:val="6"/>
  </w:num>
  <w:num w:numId="4" w16cid:durableId="2043892690">
    <w:abstractNumId w:val="11"/>
  </w:num>
  <w:num w:numId="5" w16cid:durableId="1885825425">
    <w:abstractNumId w:val="7"/>
  </w:num>
  <w:num w:numId="6" w16cid:durableId="1988850990">
    <w:abstractNumId w:val="8"/>
  </w:num>
  <w:num w:numId="7" w16cid:durableId="709649261">
    <w:abstractNumId w:val="9"/>
  </w:num>
  <w:num w:numId="8" w16cid:durableId="445392748">
    <w:abstractNumId w:val="10"/>
  </w:num>
  <w:num w:numId="9" w16cid:durableId="585849180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C18"/>
    <w:rsid w:val="00010E1D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23"/>
    <w:rsid w:val="000452E6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95F32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15FE3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25FE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A7CAF"/>
    <w:rsid w:val="002B006F"/>
    <w:rsid w:val="002B1004"/>
    <w:rsid w:val="002B4E95"/>
    <w:rsid w:val="002B75BD"/>
    <w:rsid w:val="002B7BC3"/>
    <w:rsid w:val="002B7E6B"/>
    <w:rsid w:val="002C3F12"/>
    <w:rsid w:val="002C41C2"/>
    <w:rsid w:val="002C4A4E"/>
    <w:rsid w:val="002C4AAD"/>
    <w:rsid w:val="002C6A08"/>
    <w:rsid w:val="002C7CC6"/>
    <w:rsid w:val="002D0EFB"/>
    <w:rsid w:val="002D2481"/>
    <w:rsid w:val="002D2F51"/>
    <w:rsid w:val="002D4B0C"/>
    <w:rsid w:val="002D6364"/>
    <w:rsid w:val="002E1AA8"/>
    <w:rsid w:val="002E31F7"/>
    <w:rsid w:val="002F0C1F"/>
    <w:rsid w:val="002F44A1"/>
    <w:rsid w:val="002F5B1F"/>
    <w:rsid w:val="002F6495"/>
    <w:rsid w:val="002F6A14"/>
    <w:rsid w:val="0030056F"/>
    <w:rsid w:val="00301CBF"/>
    <w:rsid w:val="003034C3"/>
    <w:rsid w:val="00307086"/>
    <w:rsid w:val="00313261"/>
    <w:rsid w:val="00315E66"/>
    <w:rsid w:val="0031637A"/>
    <w:rsid w:val="003171B4"/>
    <w:rsid w:val="00320864"/>
    <w:rsid w:val="003240EE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268"/>
    <w:rsid w:val="00386EC9"/>
    <w:rsid w:val="00394E37"/>
    <w:rsid w:val="003971F0"/>
    <w:rsid w:val="003A157B"/>
    <w:rsid w:val="003A2044"/>
    <w:rsid w:val="003A479E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369"/>
    <w:rsid w:val="003E6736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56A2"/>
    <w:rsid w:val="004262F0"/>
    <w:rsid w:val="004313B1"/>
    <w:rsid w:val="0044333D"/>
    <w:rsid w:val="00450EBA"/>
    <w:rsid w:val="0045246D"/>
    <w:rsid w:val="00452633"/>
    <w:rsid w:val="00452940"/>
    <w:rsid w:val="00455277"/>
    <w:rsid w:val="00461D1D"/>
    <w:rsid w:val="00464417"/>
    <w:rsid w:val="004669D7"/>
    <w:rsid w:val="00466A4C"/>
    <w:rsid w:val="00470DB4"/>
    <w:rsid w:val="004715D7"/>
    <w:rsid w:val="004754FE"/>
    <w:rsid w:val="00490E0F"/>
    <w:rsid w:val="0049478F"/>
    <w:rsid w:val="004949C5"/>
    <w:rsid w:val="00494C17"/>
    <w:rsid w:val="0049600D"/>
    <w:rsid w:val="004A1AB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7E34"/>
    <w:rsid w:val="00530ED6"/>
    <w:rsid w:val="00533B16"/>
    <w:rsid w:val="00535A8A"/>
    <w:rsid w:val="00536192"/>
    <w:rsid w:val="005413E7"/>
    <w:rsid w:val="00541A5B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3958"/>
    <w:rsid w:val="005A5591"/>
    <w:rsid w:val="005A5640"/>
    <w:rsid w:val="005B083A"/>
    <w:rsid w:val="005B6635"/>
    <w:rsid w:val="005B6D13"/>
    <w:rsid w:val="005C0088"/>
    <w:rsid w:val="005C0FF2"/>
    <w:rsid w:val="005C3EB4"/>
    <w:rsid w:val="005C5A6B"/>
    <w:rsid w:val="005D0E15"/>
    <w:rsid w:val="005D4B0B"/>
    <w:rsid w:val="005D56A3"/>
    <w:rsid w:val="005D7F4D"/>
    <w:rsid w:val="005E6B07"/>
    <w:rsid w:val="005E720F"/>
    <w:rsid w:val="005E7483"/>
    <w:rsid w:val="005F5347"/>
    <w:rsid w:val="005F5ECB"/>
    <w:rsid w:val="005F7F48"/>
    <w:rsid w:val="00600626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F33"/>
    <w:rsid w:val="0065519D"/>
    <w:rsid w:val="00655868"/>
    <w:rsid w:val="00656DA0"/>
    <w:rsid w:val="006576E3"/>
    <w:rsid w:val="0066086C"/>
    <w:rsid w:val="006612A2"/>
    <w:rsid w:val="0066197E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2BB8"/>
    <w:rsid w:val="006C567F"/>
    <w:rsid w:val="006D05D2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226"/>
    <w:rsid w:val="0074510F"/>
    <w:rsid w:val="00745385"/>
    <w:rsid w:val="0074579C"/>
    <w:rsid w:val="00746313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E88"/>
    <w:rsid w:val="007928D1"/>
    <w:rsid w:val="00792B84"/>
    <w:rsid w:val="007931A7"/>
    <w:rsid w:val="00797E31"/>
    <w:rsid w:val="007A035C"/>
    <w:rsid w:val="007A0390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0C1E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3A0A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1E8A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1354"/>
    <w:rsid w:val="00953B0B"/>
    <w:rsid w:val="00953EDE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333A"/>
    <w:rsid w:val="009D30AE"/>
    <w:rsid w:val="009D3169"/>
    <w:rsid w:val="009D6463"/>
    <w:rsid w:val="009D6AAC"/>
    <w:rsid w:val="009D6EC9"/>
    <w:rsid w:val="009E0CE2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0C6A"/>
    <w:rsid w:val="00A21202"/>
    <w:rsid w:val="00A238B4"/>
    <w:rsid w:val="00A25844"/>
    <w:rsid w:val="00A2717F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382D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021E"/>
    <w:rsid w:val="00B63ED1"/>
    <w:rsid w:val="00B64188"/>
    <w:rsid w:val="00B64AA4"/>
    <w:rsid w:val="00B64E05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95776"/>
    <w:rsid w:val="00BA0810"/>
    <w:rsid w:val="00BA0C66"/>
    <w:rsid w:val="00BA189D"/>
    <w:rsid w:val="00BA4529"/>
    <w:rsid w:val="00BA573D"/>
    <w:rsid w:val="00BA58E4"/>
    <w:rsid w:val="00BA637E"/>
    <w:rsid w:val="00BB45BC"/>
    <w:rsid w:val="00BC5340"/>
    <w:rsid w:val="00BC612C"/>
    <w:rsid w:val="00BC7148"/>
    <w:rsid w:val="00BD165D"/>
    <w:rsid w:val="00BD22AA"/>
    <w:rsid w:val="00BD3C0C"/>
    <w:rsid w:val="00BD45E1"/>
    <w:rsid w:val="00BE0B37"/>
    <w:rsid w:val="00BE1ABC"/>
    <w:rsid w:val="00BE569E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B2E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5FC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405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057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27FB7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58F9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1C2E"/>
    <w:rsid w:val="00EB4A0D"/>
    <w:rsid w:val="00EB502A"/>
    <w:rsid w:val="00EC00BB"/>
    <w:rsid w:val="00EC113E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1613E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2FAC"/>
    <w:rsid w:val="00F44C21"/>
    <w:rsid w:val="00F47B1F"/>
    <w:rsid w:val="00F53AED"/>
    <w:rsid w:val="00F55111"/>
    <w:rsid w:val="00F56527"/>
    <w:rsid w:val="00F5743C"/>
    <w:rsid w:val="00F57FD5"/>
    <w:rsid w:val="00F63C44"/>
    <w:rsid w:val="00F6552B"/>
    <w:rsid w:val="00F667A6"/>
    <w:rsid w:val="00F668B2"/>
    <w:rsid w:val="00F67087"/>
    <w:rsid w:val="00F6785A"/>
    <w:rsid w:val="00F67D5C"/>
    <w:rsid w:val="00F70C94"/>
    <w:rsid w:val="00F72BBE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860C1E"/>
    <w:pPr>
      <w:tabs>
        <w:tab w:val="right" w:pos="9099"/>
      </w:tabs>
      <w:spacing w:before="120"/>
      <w:ind w:left="1134" w:hanging="708"/>
      <w:jc w:val="both"/>
    </w:pPr>
    <w:rPr>
      <w:b/>
      <w:bCs/>
      <w:sz w:val="24"/>
      <w:szCs w:val="24"/>
    </w:rPr>
  </w:style>
  <w:style w:type="paragraph" w:styleId="Akapitzlist">
    <w:name w:val="List Paragraph"/>
    <w:aliases w:val="Wypunktowanie,Obiekt,List Paragraph1,CW_Lista"/>
    <w:basedOn w:val="Normalny"/>
    <w:link w:val="AkapitzlistZnak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"/>
    <w:link w:val="Akapitzlist"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pistreciCandara9ptOdstpy1pt">
    <w:name w:val="Spis treści + Candara;9 pt;Odstępy 1 pt"/>
    <w:basedOn w:val="Domylnaczcionkaakapitu"/>
    <w:rsid w:val="00386268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2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370C-4C41-4B6A-8411-A8B9F08D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64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54</cp:revision>
  <cp:lastPrinted>2019-08-11T18:16:00Z</cp:lastPrinted>
  <dcterms:created xsi:type="dcterms:W3CDTF">2014-10-09T16:51:00Z</dcterms:created>
  <dcterms:modified xsi:type="dcterms:W3CDTF">2024-09-03T20:48:00Z</dcterms:modified>
</cp:coreProperties>
</file>