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06106" w14:textId="79293D8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Pr="00C21A4E">
        <w:rPr>
          <w:bCs/>
          <w:iCs/>
          <w:sz w:val="24"/>
        </w:rPr>
        <w:t xml:space="preserve"> do SWZ </w:t>
      </w:r>
    </w:p>
    <w:p w14:paraId="4456FF91" w14:textId="77777777" w:rsidR="0096375B" w:rsidRDefault="0096375B" w:rsidP="0096375B">
      <w:r>
        <w:t xml:space="preserve">............................................................... </w:t>
      </w:r>
    </w:p>
    <w:p w14:paraId="00C05047" w14:textId="22B156D4" w:rsidR="00FB7FCD" w:rsidRDefault="00FB7FCD" w:rsidP="00FB7FCD">
      <w:pPr>
        <w:ind w:right="5951"/>
        <w:jc w:val="center"/>
        <w:rPr>
          <w:sz w:val="16"/>
          <w:szCs w:val="16"/>
        </w:rPr>
      </w:pPr>
      <w:r>
        <w:rPr>
          <w:sz w:val="16"/>
          <w:szCs w:val="16"/>
        </w:rPr>
        <w:t>pełna nazwa i adres</w:t>
      </w:r>
    </w:p>
    <w:p w14:paraId="642A513E" w14:textId="085CD3DE" w:rsidR="00FB7FCD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wykonawcy lub wykonawców ubiegających się</w:t>
      </w:r>
    </w:p>
    <w:p w14:paraId="3C02F715" w14:textId="6F59D416" w:rsidR="0096375B" w:rsidRPr="00DE5FD8" w:rsidRDefault="0096375B" w:rsidP="00FB7FCD">
      <w:pPr>
        <w:ind w:right="5951"/>
        <w:jc w:val="center"/>
        <w:rPr>
          <w:sz w:val="16"/>
          <w:szCs w:val="16"/>
        </w:rPr>
      </w:pPr>
      <w:r w:rsidRPr="00DE5FD8">
        <w:rPr>
          <w:sz w:val="16"/>
          <w:szCs w:val="16"/>
        </w:rPr>
        <w:t>wspólnie o udzielenie zamówienia</w:t>
      </w:r>
    </w:p>
    <w:p w14:paraId="58CDBB97" w14:textId="1D492BEE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Państwowe  Gospodarstwo  Leśne </w:t>
      </w:r>
    </w:p>
    <w:p w14:paraId="67A27D5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Lasy  Państwowe </w:t>
      </w:r>
    </w:p>
    <w:p w14:paraId="5FAEC173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28"/>
        </w:rPr>
      </w:pPr>
      <w:r w:rsidRPr="000A56F0">
        <w:rPr>
          <w:sz w:val="28"/>
        </w:rPr>
        <w:t xml:space="preserve">Nadleśnictwo  </w:t>
      </w:r>
      <w:r w:rsidR="00160D9A" w:rsidRPr="000A56F0">
        <w:rPr>
          <w:sz w:val="28"/>
        </w:rPr>
        <w:t>Jeleśnia</w:t>
      </w:r>
      <w:r w:rsidRPr="000A56F0">
        <w:rPr>
          <w:sz w:val="28"/>
        </w:rPr>
        <w:t xml:space="preserve"> </w:t>
      </w:r>
    </w:p>
    <w:p w14:paraId="4E4052FC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sz w:val="32"/>
        </w:rPr>
      </w:pPr>
      <w:r w:rsidRPr="000A56F0">
        <w:rPr>
          <w:sz w:val="28"/>
        </w:rPr>
        <w:t xml:space="preserve">ul. </w:t>
      </w:r>
      <w:r w:rsidR="00160D9A" w:rsidRPr="000A56F0">
        <w:rPr>
          <w:sz w:val="28"/>
        </w:rPr>
        <w:t>Suska 5</w:t>
      </w:r>
    </w:p>
    <w:p w14:paraId="14BC7134" w14:textId="77777777" w:rsidR="0096375B" w:rsidRPr="000A56F0" w:rsidRDefault="0096375B" w:rsidP="00C21A4E">
      <w:pPr>
        <w:pStyle w:val="Tytu"/>
        <w:spacing w:line="240" w:lineRule="auto"/>
        <w:ind w:firstLine="5103"/>
        <w:jc w:val="left"/>
        <w:rPr>
          <w:b w:val="0"/>
          <w:sz w:val="32"/>
        </w:rPr>
      </w:pPr>
      <w:r w:rsidRPr="000A56F0">
        <w:rPr>
          <w:sz w:val="28"/>
          <w:szCs w:val="28"/>
        </w:rPr>
        <w:t>34-3</w:t>
      </w:r>
      <w:r w:rsidR="00160D9A" w:rsidRPr="000A56F0">
        <w:rPr>
          <w:sz w:val="28"/>
          <w:szCs w:val="28"/>
        </w:rPr>
        <w:t>40  JELEŚNIA</w:t>
      </w:r>
    </w:p>
    <w:p w14:paraId="1C4FA1B3" w14:textId="38B1E5BA" w:rsidR="0096375B" w:rsidRPr="000A56F0" w:rsidRDefault="0096375B" w:rsidP="00C21A4E">
      <w:pPr>
        <w:ind w:firstLine="5103"/>
        <w:rPr>
          <w:b/>
          <w:sz w:val="28"/>
        </w:rPr>
      </w:pPr>
      <w:r w:rsidRPr="000A56F0">
        <w:rPr>
          <w:b/>
          <w:sz w:val="28"/>
        </w:rPr>
        <w:t xml:space="preserve">woj. </w:t>
      </w:r>
      <w:r w:rsidR="00777BF4" w:rsidRPr="000A56F0">
        <w:rPr>
          <w:b/>
          <w:sz w:val="28"/>
        </w:rPr>
        <w:t>śląskie</w:t>
      </w:r>
    </w:p>
    <w:p w14:paraId="35FB0048" w14:textId="439F7F64" w:rsidR="00B762BB" w:rsidRPr="000A56F0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2009D893" w:rsidR="000E6F94" w:rsidRDefault="000E6F94" w:rsidP="0096375B">
      <w:pPr>
        <w:rPr>
          <w:szCs w:val="24"/>
        </w:rPr>
      </w:pPr>
    </w:p>
    <w:p w14:paraId="34C6495C" w14:textId="77777777" w:rsidR="00C91363" w:rsidRDefault="00C91363" w:rsidP="0096375B">
      <w:pPr>
        <w:rPr>
          <w:szCs w:val="24"/>
        </w:rPr>
      </w:pPr>
    </w:p>
    <w:p w14:paraId="60529C8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………………………………………………….…………………………………….................</w:t>
      </w:r>
    </w:p>
    <w:p w14:paraId="5C4CA4E3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035E863D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i/>
          <w:szCs w:val="24"/>
        </w:rPr>
        <w:t>(pełna nazwa wykonawcy</w:t>
      </w:r>
      <w:r w:rsidRPr="00CB683C">
        <w:rPr>
          <w:szCs w:val="24"/>
        </w:rPr>
        <w:t xml:space="preserve"> )</w:t>
      </w:r>
    </w:p>
    <w:p w14:paraId="18BBE909" w14:textId="77777777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77777777" w:rsidR="0096375B" w:rsidRPr="00CB683C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Pr="00CB683C">
        <w:rPr>
          <w:szCs w:val="24"/>
        </w:rPr>
        <w:t xml:space="preserve"> )</w:t>
      </w:r>
    </w:p>
    <w:p w14:paraId="044CCA89" w14:textId="77777777" w:rsidR="0096375B" w:rsidRPr="006D06D4" w:rsidRDefault="0096375B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C91363" w:rsidRPr="00C21A4E" w14:paraId="5F39DE8C" w14:textId="77777777" w:rsidTr="00C9136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77777777" w:rsidR="00C91363" w:rsidRPr="00C21A4E" w:rsidRDefault="00C91363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C91363" w:rsidRPr="00C21A4E" w:rsidRDefault="00C91363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C91363" w:rsidRPr="00C21A4E" w:rsidRDefault="00C91363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4A1B8005" w14:textId="77777777" w:rsidR="0096375B" w:rsidRPr="006D06D4" w:rsidRDefault="0096375B" w:rsidP="0096375B">
      <w:pPr>
        <w:rPr>
          <w:szCs w:val="24"/>
        </w:rPr>
      </w:pPr>
    </w:p>
    <w:p w14:paraId="6B5D8126" w14:textId="77777777" w:rsidR="00DD05CF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1C0B0D85" w14:textId="539DE4C0" w:rsidR="0096375B" w:rsidRPr="00EC6E40" w:rsidRDefault="0096375B" w:rsidP="00DD05CF">
      <w:pPr>
        <w:spacing w:before="120"/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D3905E3" w14:textId="77777777" w:rsidR="00323DDC" w:rsidRDefault="00323DDC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3045B77E" w14:textId="7ACFA0D3" w:rsidR="000021A3" w:rsidRPr="006D25A5" w:rsidRDefault="000021A3" w:rsidP="00BC15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prowadzonym w trybie </w:t>
      </w:r>
      <w:r w:rsidR="00FB7FCD">
        <w:rPr>
          <w:sz w:val="24"/>
          <w:szCs w:val="24"/>
        </w:rPr>
        <w:t xml:space="preserve">podstawowym </w:t>
      </w:r>
      <w:r w:rsidR="006D25A5">
        <w:rPr>
          <w:sz w:val="24"/>
          <w:szCs w:val="24"/>
        </w:rPr>
        <w:t>be</w:t>
      </w:r>
      <w:r w:rsidR="00D92CD8">
        <w:rPr>
          <w:sz w:val="24"/>
          <w:szCs w:val="24"/>
        </w:rPr>
        <w:t xml:space="preserve">z negocjacji </w:t>
      </w:r>
      <w:r>
        <w:rPr>
          <w:sz w:val="24"/>
          <w:szCs w:val="24"/>
        </w:rPr>
        <w:t xml:space="preserve">(Znak sprawy </w:t>
      </w:r>
      <w:r w:rsidR="00D92CD8" w:rsidRPr="00D92CD8">
        <w:rPr>
          <w:b/>
          <w:bCs/>
          <w:sz w:val="28"/>
          <w:szCs w:val="28"/>
        </w:rPr>
        <w:t>S.</w:t>
      </w:r>
      <w:r w:rsidRPr="006B5FD6">
        <w:rPr>
          <w:b/>
          <w:bCs/>
          <w:sz w:val="28"/>
          <w:szCs w:val="28"/>
        </w:rPr>
        <w:t>270</w:t>
      </w:r>
      <w:r w:rsidR="008B043C" w:rsidRPr="006B5FD6">
        <w:rPr>
          <w:b/>
          <w:bCs/>
          <w:sz w:val="28"/>
          <w:szCs w:val="28"/>
        </w:rPr>
        <w:t>.</w:t>
      </w:r>
      <w:r w:rsidR="006D25A5">
        <w:rPr>
          <w:b/>
          <w:bCs/>
          <w:sz w:val="28"/>
          <w:szCs w:val="28"/>
        </w:rPr>
        <w:t>9</w:t>
      </w:r>
      <w:r w:rsidR="00B95079" w:rsidRPr="006B5FD6">
        <w:rPr>
          <w:b/>
          <w:bCs/>
          <w:sz w:val="28"/>
          <w:szCs w:val="28"/>
        </w:rPr>
        <w:t>.20</w:t>
      </w:r>
      <w:r w:rsidR="00652F40" w:rsidRPr="006B5FD6">
        <w:rPr>
          <w:b/>
          <w:bCs/>
          <w:sz w:val="28"/>
          <w:szCs w:val="28"/>
        </w:rPr>
        <w:t>2</w:t>
      </w:r>
      <w:r w:rsidR="00BC1575">
        <w:rPr>
          <w:b/>
          <w:bCs/>
          <w:sz w:val="28"/>
          <w:szCs w:val="28"/>
        </w:rPr>
        <w:t>4</w:t>
      </w:r>
      <w:r>
        <w:rPr>
          <w:sz w:val="24"/>
          <w:szCs w:val="24"/>
        </w:rPr>
        <w:t xml:space="preserve">) na roboty budowlane pn. </w:t>
      </w:r>
      <w:r w:rsidR="006D25A5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Budowa drogi stokowej w oddz. </w:t>
      </w:r>
      <w:r w:rsidR="006D25A5" w:rsidRPr="006D25A5">
        <w:rPr>
          <w:b/>
          <w:bCs/>
          <w:sz w:val="28"/>
          <w:szCs w:val="28"/>
        </w:rPr>
        <w:t xml:space="preserve">nr 134, 133, 132, 129 i 127 </w:t>
      </w:r>
      <w:r w:rsidR="006D25A5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>w</w:t>
      </w:r>
      <w:r w:rsid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 xml:space="preserve"> </w:t>
      </w:r>
      <w:r w:rsidR="006D25A5" w:rsidRPr="006D25A5">
        <w:rPr>
          <w:rFonts w:eastAsiaTheme="minorHAnsi"/>
          <w:b/>
          <w:bCs/>
          <w:i/>
          <w:iCs/>
          <w:sz w:val="28"/>
          <w:szCs w:val="28"/>
          <w:lang w:eastAsia="en-US"/>
        </w:rPr>
        <w:t>leśnictwie Ślemień</w:t>
      </w:r>
      <w:r w:rsidR="006D25A5" w:rsidRPr="006D25A5">
        <w:rPr>
          <w:b/>
          <w:bCs/>
          <w:i/>
          <w:iCs/>
          <w:sz w:val="24"/>
          <w:szCs w:val="24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42534F">
        <w:rPr>
          <w:sz w:val="24"/>
          <w:szCs w:val="24"/>
        </w:rPr>
        <w:t xml:space="preserve"> 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7D6CC31F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508684B5" w14:textId="77777777" w:rsidR="00DD05CF" w:rsidRDefault="00DD05CF" w:rsidP="000021A3">
      <w:pPr>
        <w:ind w:firstLine="709"/>
        <w:jc w:val="both"/>
        <w:rPr>
          <w:b/>
          <w:i/>
          <w:sz w:val="24"/>
        </w:rPr>
      </w:pPr>
    </w:p>
    <w:p w14:paraId="13F16EF3" w14:textId="56DE78E5" w:rsidR="00B43686" w:rsidRDefault="0096375B" w:rsidP="00E37125">
      <w:pPr>
        <w:pStyle w:val="Akapitzlist"/>
        <w:numPr>
          <w:ilvl w:val="0"/>
          <w:numId w:val="35"/>
        </w:numPr>
        <w:spacing w:before="120"/>
        <w:ind w:left="426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070FC056" w14:textId="0EE825BD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02525EAA" w14:textId="578F4C29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 w:rsidR="000A56F0"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2D0654CF" w14:textId="77777777" w:rsidR="00E37125" w:rsidRPr="00E37125" w:rsidRDefault="00E37125" w:rsidP="000A56F0">
      <w:pPr>
        <w:pStyle w:val="Akapitzlist"/>
        <w:spacing w:before="120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44009AD4" w14:textId="3027BCC8" w:rsidR="00652F40" w:rsidRDefault="00652F40" w:rsidP="00B43686">
      <w:pPr>
        <w:pStyle w:val="Tekstprzypisudolnego"/>
        <w:ind w:left="567"/>
        <w:jc w:val="both"/>
        <w:rPr>
          <w:szCs w:val="24"/>
        </w:rPr>
      </w:pPr>
    </w:p>
    <w:p w14:paraId="3A8031F3" w14:textId="06EA0586" w:rsidR="00C91363" w:rsidRDefault="00B43686" w:rsidP="000A56F0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>Oświadczam (-y), że powyższa cena zawiera wszystkie koszty związane z realizacją przedmiotu umowy, zgodnie z</w:t>
      </w:r>
      <w:r w:rsidR="00E37125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352E34">
        <w:rPr>
          <w:bCs/>
          <w:szCs w:val="24"/>
        </w:rPr>
        <w:t xml:space="preserve">Zamawiający </w:t>
      </w:r>
      <w:r>
        <w:rPr>
          <w:szCs w:val="24"/>
        </w:rPr>
        <w:t>w </w:t>
      </w:r>
      <w:r w:rsidRPr="00C21A4E">
        <w:rPr>
          <w:szCs w:val="24"/>
        </w:rPr>
        <w:t>przypadku wyboru niniejszej oferty.</w:t>
      </w:r>
      <w:r w:rsidR="00C91363">
        <w:rPr>
          <w:szCs w:val="24"/>
        </w:rPr>
        <w:br w:type="page"/>
      </w:r>
    </w:p>
    <w:p w14:paraId="3E91A91B" w14:textId="77777777" w:rsidR="009310BC" w:rsidRDefault="009310BC" w:rsidP="00C91363">
      <w:pPr>
        <w:pStyle w:val="Akapitzlist"/>
        <w:spacing w:after="200" w:line="276" w:lineRule="auto"/>
        <w:ind w:left="426"/>
        <w:jc w:val="both"/>
        <w:rPr>
          <w:sz w:val="24"/>
          <w:szCs w:val="24"/>
        </w:rPr>
      </w:pPr>
    </w:p>
    <w:p w14:paraId="79F9BD03" w14:textId="72FC36E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E37125">
        <w:rPr>
          <w:bCs/>
          <w:sz w:val="24"/>
          <w:szCs w:val="24"/>
        </w:rPr>
        <w:t>.</w:t>
      </w:r>
      <w:r w:rsidRPr="00C21A4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4105900" w14:textId="751156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7677708B" w14:textId="77777777" w:rsidR="009310BC" w:rsidRDefault="009310BC" w:rsidP="00DF741F">
      <w:pPr>
        <w:pStyle w:val="Akapitzlist"/>
        <w:ind w:left="426"/>
        <w:jc w:val="both"/>
        <w:rPr>
          <w:sz w:val="24"/>
          <w:szCs w:val="24"/>
        </w:rPr>
      </w:pPr>
    </w:p>
    <w:p w14:paraId="7477CF2F" w14:textId="77777777" w:rsidR="00C91363" w:rsidRPr="00C91363" w:rsidRDefault="00C91363" w:rsidP="00C9136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C91363">
        <w:rPr>
          <w:sz w:val="24"/>
          <w:szCs w:val="24"/>
        </w:rPr>
        <w:t xml:space="preserve">Oświadczamy (-y), że wadium w kwocie </w:t>
      </w:r>
      <w:r w:rsidRPr="00C91363">
        <w:rPr>
          <w:b/>
          <w:sz w:val="24"/>
          <w:szCs w:val="24"/>
        </w:rPr>
        <w:t>……………… złotych</w:t>
      </w:r>
      <w:r w:rsidRPr="00C91363">
        <w:rPr>
          <w:sz w:val="24"/>
          <w:szCs w:val="24"/>
        </w:rPr>
        <w:t xml:space="preserve"> zostało wniesione w dniu ……………………… w formie: ..............................................................................</w:t>
      </w:r>
    </w:p>
    <w:p w14:paraId="335425DA" w14:textId="7E6756AF" w:rsidR="00C91363" w:rsidRDefault="00C91363" w:rsidP="00C91363">
      <w:pPr>
        <w:pStyle w:val="Akapitzlist"/>
        <w:spacing w:before="120"/>
        <w:ind w:left="425"/>
        <w:jc w:val="both"/>
        <w:rPr>
          <w:sz w:val="24"/>
          <w:szCs w:val="24"/>
        </w:rPr>
      </w:pPr>
      <w:r w:rsidRPr="00D102E1">
        <w:rPr>
          <w:sz w:val="24"/>
          <w:szCs w:val="24"/>
        </w:rPr>
        <w:t>Zwrotu wadium wniesionego w pieniądzu prosimy dokonać na rachunek bankowy numer: ..........................................................................................................................</w:t>
      </w:r>
      <w:r w:rsidR="006D25A5">
        <w:rPr>
          <w:sz w:val="24"/>
          <w:szCs w:val="24"/>
        </w:rPr>
        <w:t>........</w:t>
      </w:r>
      <w:r w:rsidRPr="00D102E1">
        <w:rPr>
          <w:sz w:val="24"/>
          <w:szCs w:val="24"/>
        </w:rPr>
        <w:t xml:space="preserve">.. </w:t>
      </w:r>
    </w:p>
    <w:p w14:paraId="18D6689B" w14:textId="0A5E63CB" w:rsidR="00C91363" w:rsidRDefault="00C91363" w:rsidP="00C91363">
      <w:pPr>
        <w:pStyle w:val="Akapitzlist"/>
        <w:spacing w:line="360" w:lineRule="auto"/>
        <w:ind w:left="426"/>
        <w:jc w:val="both"/>
        <w:rPr>
          <w:sz w:val="24"/>
        </w:rPr>
      </w:pPr>
    </w:p>
    <w:p w14:paraId="142E25DB" w14:textId="1DEC99D6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25ABC981" w:rsidR="00B43686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16BF426F" w:rsidR="00B43686" w:rsidRPr="002F5A80" w:rsidRDefault="00394536" w:rsidP="009310BC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216BD0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767E92B4" w14:textId="249E9F60" w:rsidR="00B43686" w:rsidRDefault="00B43686" w:rsidP="009310BC">
      <w:pPr>
        <w:pStyle w:val="Akapitzlist"/>
        <w:spacing w:before="120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…………………………………………………………………………..</w:t>
      </w:r>
      <w:r w:rsidR="006D25A5">
        <w:rPr>
          <w:sz w:val="24"/>
          <w:szCs w:val="24"/>
        </w:rPr>
        <w:t>.....</w:t>
      </w:r>
    </w:p>
    <w:p w14:paraId="4D9954B2" w14:textId="719145F4" w:rsidR="00DF741F" w:rsidRDefault="009310BC" w:rsidP="00B43686">
      <w:pPr>
        <w:pStyle w:val="Akapitzlist"/>
        <w:spacing w:line="360" w:lineRule="auto"/>
        <w:ind w:left="425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6D25A5">
        <w:rPr>
          <w:sz w:val="24"/>
          <w:szCs w:val="24"/>
        </w:rPr>
        <w:t>.....</w:t>
      </w:r>
    </w:p>
    <w:p w14:paraId="27FBCE44" w14:textId="541CC080" w:rsidR="00352E34" w:rsidRDefault="00352E34">
      <w:pPr>
        <w:spacing w:after="200" w:line="276" w:lineRule="auto"/>
        <w:rPr>
          <w:sz w:val="24"/>
          <w:szCs w:val="24"/>
        </w:rPr>
      </w:pPr>
    </w:p>
    <w:p w14:paraId="0E52FE38" w14:textId="4902CC26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</w:t>
      </w:r>
      <w:r w:rsidR="00E37125">
        <w:rPr>
          <w:sz w:val="24"/>
          <w:szCs w:val="24"/>
        </w:rPr>
        <w:t xml:space="preserve"> (-y)</w:t>
      </w:r>
      <w:r>
        <w:rPr>
          <w:sz w:val="24"/>
          <w:szCs w:val="24"/>
        </w:rPr>
        <w:t>, że</w:t>
      </w:r>
      <w:r w:rsidR="00E3712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F56D596" w14:textId="1E47B249" w:rsidR="000B70E5" w:rsidRP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 w:rsidRPr="00216BD0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proofErr w:type="spellStart"/>
      <w:r w:rsidR="00E37125" w:rsidRPr="000B70E5">
        <w:rPr>
          <w:b/>
          <w:sz w:val="28"/>
          <w:szCs w:val="28"/>
        </w:rPr>
        <w:t>mikroprzedsiębiorcą</w:t>
      </w:r>
      <w:proofErr w:type="spellEnd"/>
      <w:r w:rsidR="000B70E5" w:rsidRPr="000B70E5">
        <w:rPr>
          <w:b/>
          <w:sz w:val="28"/>
          <w:szCs w:val="28"/>
        </w:rPr>
        <w:t>*</w:t>
      </w:r>
    </w:p>
    <w:p w14:paraId="5529D461" w14:textId="777C43A2" w:rsidR="000B70E5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.2.</w:t>
      </w:r>
      <w:r w:rsidR="00B43686">
        <w:rPr>
          <w:b/>
          <w:sz w:val="24"/>
          <w:szCs w:val="24"/>
        </w:rPr>
        <w:tab/>
      </w:r>
      <w:r w:rsidR="00B43686" w:rsidRPr="00E37125">
        <w:rPr>
          <w:b/>
          <w:sz w:val="32"/>
          <w:szCs w:val="28"/>
        </w:rPr>
        <w:t>jestem</w:t>
      </w:r>
      <w:r w:rsidR="00B43686" w:rsidRPr="00E37125">
        <w:rPr>
          <w:b/>
          <w:sz w:val="36"/>
          <w:szCs w:val="28"/>
        </w:rPr>
        <w:t xml:space="preserve"> </w:t>
      </w:r>
      <w:r w:rsidR="00E37125" w:rsidRPr="000B70E5">
        <w:rPr>
          <w:b/>
          <w:sz w:val="28"/>
          <w:szCs w:val="28"/>
        </w:rPr>
        <w:t xml:space="preserve">małym </w:t>
      </w:r>
      <w:r w:rsidR="000B70E5" w:rsidRPr="000B70E5">
        <w:rPr>
          <w:b/>
          <w:sz w:val="28"/>
          <w:szCs w:val="28"/>
        </w:rPr>
        <w:t>przedsiębiorcą*</w:t>
      </w:r>
      <w:r w:rsidR="000B70E5" w:rsidRPr="000B70E5">
        <w:rPr>
          <w:b/>
          <w:sz w:val="28"/>
          <w:szCs w:val="24"/>
        </w:rPr>
        <w:t xml:space="preserve"> </w:t>
      </w:r>
    </w:p>
    <w:p w14:paraId="19EC3318" w14:textId="0AB85602" w:rsidR="00B43686" w:rsidRDefault="00394536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0B70E5">
        <w:rPr>
          <w:b/>
          <w:sz w:val="24"/>
          <w:szCs w:val="24"/>
        </w:rPr>
        <w:t>.3.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>jestem</w:t>
      </w:r>
      <w:r w:rsidR="000B70E5" w:rsidRPr="000B70E5">
        <w:rPr>
          <w:b/>
          <w:sz w:val="28"/>
          <w:szCs w:val="28"/>
        </w:rPr>
        <w:t xml:space="preserve"> </w:t>
      </w:r>
      <w:r w:rsidR="00E37125" w:rsidRPr="000B70E5">
        <w:rPr>
          <w:b/>
          <w:sz w:val="28"/>
          <w:szCs w:val="24"/>
        </w:rPr>
        <w:t xml:space="preserve">średnim </w:t>
      </w:r>
      <w:r w:rsidR="00E37125" w:rsidRPr="00E449C5">
        <w:rPr>
          <w:b/>
          <w:sz w:val="28"/>
          <w:szCs w:val="24"/>
        </w:rPr>
        <w:t xml:space="preserve">przedsiębiorcą </w:t>
      </w:r>
      <w:r w:rsidR="00B43686" w:rsidRPr="00E449C5">
        <w:rPr>
          <w:b/>
          <w:sz w:val="28"/>
          <w:szCs w:val="24"/>
        </w:rPr>
        <w:t>*</w:t>
      </w:r>
    </w:p>
    <w:p w14:paraId="37C619E3" w14:textId="2EC476EC" w:rsidR="000B70E5" w:rsidRPr="000B70E5" w:rsidRDefault="00D92CD8" w:rsidP="000B70E5">
      <w:pPr>
        <w:pStyle w:val="Akapitzlist"/>
        <w:spacing w:line="360" w:lineRule="auto"/>
        <w:ind w:left="709" w:right="23" w:hanging="425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6</w:t>
      </w:r>
      <w:r w:rsidR="000B70E5">
        <w:rPr>
          <w:b/>
          <w:sz w:val="24"/>
          <w:szCs w:val="24"/>
        </w:rPr>
        <w:t>.4.</w:t>
      </w:r>
      <w:r w:rsidR="000B70E5">
        <w:rPr>
          <w:b/>
          <w:sz w:val="24"/>
          <w:szCs w:val="24"/>
        </w:rPr>
        <w:tab/>
      </w:r>
      <w:r w:rsidR="000B70E5" w:rsidRPr="000B70E5">
        <w:rPr>
          <w:b/>
          <w:sz w:val="32"/>
          <w:szCs w:val="32"/>
        </w:rPr>
        <w:t xml:space="preserve">nie jestem </w:t>
      </w:r>
      <w:proofErr w:type="spellStart"/>
      <w:r w:rsidR="000B70E5" w:rsidRPr="000B70E5">
        <w:rPr>
          <w:b/>
          <w:sz w:val="28"/>
          <w:szCs w:val="28"/>
        </w:rPr>
        <w:t>mikroprzedsiębiorcą</w:t>
      </w:r>
      <w:proofErr w:type="spellEnd"/>
      <w:r w:rsidR="000B70E5">
        <w:rPr>
          <w:b/>
          <w:sz w:val="28"/>
          <w:szCs w:val="28"/>
        </w:rPr>
        <w:t xml:space="preserve">, małym lub średnim </w:t>
      </w:r>
      <w:r w:rsidR="000B70E5" w:rsidRPr="00E449C5">
        <w:rPr>
          <w:b/>
          <w:sz w:val="28"/>
          <w:szCs w:val="24"/>
        </w:rPr>
        <w:t>przedsiębiorcą</w:t>
      </w:r>
      <w:r w:rsidR="000B70E5" w:rsidRPr="000B70E5">
        <w:rPr>
          <w:b/>
          <w:sz w:val="28"/>
          <w:szCs w:val="28"/>
        </w:rPr>
        <w:t>*</w:t>
      </w:r>
    </w:p>
    <w:p w14:paraId="1570D6DE" w14:textId="21B1D8A1" w:rsidR="00B43686" w:rsidRDefault="00B43686" w:rsidP="00B43686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0BB90387" w14:textId="77777777" w:rsidR="00394536" w:rsidRPr="00145A8D" w:rsidRDefault="00394536" w:rsidP="00B43686">
      <w:pPr>
        <w:pStyle w:val="Akapitzlist"/>
        <w:ind w:left="425" w:right="23"/>
        <w:jc w:val="both"/>
        <w:rPr>
          <w:sz w:val="24"/>
          <w:szCs w:val="24"/>
        </w:rPr>
      </w:pPr>
    </w:p>
    <w:p w14:paraId="75E2DDC5" w14:textId="77777777" w:rsidR="00216BD0" w:rsidRDefault="00216BD0" w:rsidP="00216BD0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FA723FC" w14:textId="4812899A" w:rsidR="00E37125" w:rsidRDefault="00E37125" w:rsidP="00E37125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i/>
          <w:sz w:val="24"/>
        </w:rPr>
      </w:pPr>
      <w:r w:rsidRPr="002F5A80">
        <w:rPr>
          <w:b/>
          <w:sz w:val="28"/>
        </w:rPr>
        <w:t xml:space="preserve">Nie </w:t>
      </w:r>
      <w:r w:rsidRPr="002F5A80">
        <w:rPr>
          <w:rFonts w:eastAsia="TimesNewRomanPSMT"/>
          <w:b/>
          <w:bCs/>
          <w:sz w:val="28"/>
          <w:szCs w:val="24"/>
        </w:rPr>
        <w:t>p</w:t>
      </w:r>
      <w:r w:rsidRPr="002F5A80">
        <w:rPr>
          <w:rFonts w:eastAsia="Helvetica-Bold"/>
          <w:b/>
          <w:bCs/>
          <w:iCs/>
          <w:sz w:val="28"/>
          <w:szCs w:val="24"/>
        </w:rPr>
        <w:t>owołujemy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b/>
          <w:bCs/>
          <w:iCs/>
          <w:sz w:val="28"/>
          <w:szCs w:val="24"/>
        </w:rPr>
        <w:t>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podmiotów na zasadach określonych w 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 postępowaniu</w:t>
      </w:r>
      <w:r>
        <w:rPr>
          <w:i/>
          <w:sz w:val="24"/>
        </w:rPr>
        <w:t>.</w:t>
      </w:r>
    </w:p>
    <w:p w14:paraId="1A1C28B5" w14:textId="7FAA6C88" w:rsidR="00E37125" w:rsidRDefault="00E37125" w:rsidP="00216BD0">
      <w:pPr>
        <w:pStyle w:val="Akapitzlist"/>
        <w:numPr>
          <w:ilvl w:val="1"/>
          <w:numId w:val="35"/>
        </w:numPr>
        <w:spacing w:before="120"/>
        <w:ind w:left="851" w:hanging="567"/>
        <w:contextualSpacing w:val="0"/>
        <w:jc w:val="both"/>
        <w:rPr>
          <w:sz w:val="24"/>
          <w:szCs w:val="24"/>
        </w:rPr>
      </w:pPr>
      <w:r w:rsidRPr="002F5A80">
        <w:rPr>
          <w:rFonts w:eastAsia="Helvetica-Bold"/>
          <w:b/>
          <w:bCs/>
          <w:iCs/>
          <w:sz w:val="28"/>
          <w:szCs w:val="24"/>
        </w:rPr>
        <w:t>Powołujemy się</w:t>
      </w:r>
      <w:r w:rsidR="00DD05CF">
        <w:rPr>
          <w:rFonts w:eastAsia="Helvetica-Bold"/>
          <w:b/>
          <w:bCs/>
          <w:iCs/>
          <w:sz w:val="28"/>
          <w:szCs w:val="24"/>
        </w:rPr>
        <w:t>*</w:t>
      </w:r>
      <w:r w:rsidRPr="002F5A80">
        <w:rPr>
          <w:rFonts w:eastAsia="Helvetica-Bold"/>
          <w:iCs/>
          <w:sz w:val="28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 xml:space="preserve">na zasoby niżej wymienionych podmiotów na zasadach określonych wart. </w:t>
      </w:r>
      <w:r w:rsidR="00216BD0">
        <w:rPr>
          <w:rFonts w:eastAsia="Helvetica-Bold"/>
          <w:iCs/>
          <w:sz w:val="24"/>
          <w:szCs w:val="24"/>
        </w:rPr>
        <w:t xml:space="preserve">118 </w:t>
      </w:r>
      <w:r w:rsidRPr="0008436C">
        <w:rPr>
          <w:i/>
          <w:sz w:val="24"/>
        </w:rPr>
        <w:t>Prawa zamówień publicznych</w:t>
      </w:r>
      <w:r w:rsidRPr="002F5A80">
        <w:rPr>
          <w:rFonts w:eastAsia="Helvetica-Bold"/>
          <w:iCs/>
          <w:sz w:val="24"/>
          <w:szCs w:val="24"/>
        </w:rPr>
        <w:t>, w celu wykazania spełniania warunków udziału w</w:t>
      </w:r>
      <w:r w:rsidR="00216BD0">
        <w:rPr>
          <w:rFonts w:eastAsia="Helvetica-Bold"/>
          <w:iCs/>
          <w:sz w:val="24"/>
          <w:szCs w:val="24"/>
        </w:rPr>
        <w:t xml:space="preserve"> </w:t>
      </w:r>
      <w:r w:rsidRPr="002F5A80">
        <w:rPr>
          <w:rFonts w:eastAsia="Helvetica-Bold"/>
          <w:iCs/>
          <w:sz w:val="24"/>
          <w:szCs w:val="24"/>
        </w:rPr>
        <w:t>postępowaniu</w:t>
      </w:r>
      <w:r w:rsidR="00216BD0">
        <w:rPr>
          <w:rFonts w:eastAsia="Helvetica-Bold"/>
          <w:iCs/>
          <w:sz w:val="24"/>
          <w:szCs w:val="24"/>
        </w:rPr>
        <w:t xml:space="preserve"> </w:t>
      </w:r>
      <w:r>
        <w:rPr>
          <w:sz w:val="24"/>
          <w:szCs w:val="24"/>
        </w:rPr>
        <w:t>w zakresie:</w:t>
      </w:r>
    </w:p>
    <w:p w14:paraId="45525709" w14:textId="63164347" w:rsidR="00E37125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.2.1.</w:t>
      </w:r>
      <w:r w:rsidR="00E37125">
        <w:rPr>
          <w:sz w:val="24"/>
          <w:szCs w:val="24"/>
        </w:rPr>
        <w:tab/>
        <w:t xml:space="preserve">sytuacji </w:t>
      </w:r>
      <w:r w:rsidR="00216BD0">
        <w:rPr>
          <w:sz w:val="24"/>
          <w:szCs w:val="24"/>
        </w:rPr>
        <w:t xml:space="preserve">ekonomicznej lub </w:t>
      </w:r>
      <w:r w:rsidR="00E37125">
        <w:rPr>
          <w:sz w:val="24"/>
          <w:szCs w:val="24"/>
        </w:rPr>
        <w:t xml:space="preserve">finansowej w zakresie opisanym w pkt  </w:t>
      </w:r>
      <w:r w:rsidR="00216BD0">
        <w:rPr>
          <w:sz w:val="24"/>
          <w:szCs w:val="24"/>
        </w:rPr>
        <w:t>2.7.3.</w:t>
      </w:r>
      <w:r w:rsidR="00E37125">
        <w:rPr>
          <w:sz w:val="24"/>
          <w:szCs w:val="24"/>
        </w:rPr>
        <w:t xml:space="preserve"> SWZ</w:t>
      </w:r>
    </w:p>
    <w:p w14:paraId="02E1BF5A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9769353" w14:textId="512F0595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13F609C3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44FE9066" w14:textId="2BA274B1" w:rsidR="00E37125" w:rsidRPr="0052213A" w:rsidRDefault="00394536" w:rsidP="00216BD0">
      <w:pPr>
        <w:pStyle w:val="Akapitzlist"/>
        <w:spacing w:before="120"/>
        <w:ind w:left="1276" w:hanging="709"/>
        <w:contextualSpacing w:val="0"/>
        <w:jc w:val="both"/>
        <w:rPr>
          <w:sz w:val="24"/>
        </w:rPr>
      </w:pPr>
      <w:r>
        <w:rPr>
          <w:sz w:val="24"/>
          <w:szCs w:val="24"/>
        </w:rPr>
        <w:t>6</w:t>
      </w:r>
      <w:r w:rsidR="00E37125">
        <w:rPr>
          <w:sz w:val="24"/>
          <w:szCs w:val="24"/>
        </w:rPr>
        <w:t>.2.2.</w:t>
      </w:r>
      <w:r w:rsidR="00E37125">
        <w:rPr>
          <w:sz w:val="24"/>
          <w:szCs w:val="24"/>
        </w:rPr>
        <w:tab/>
        <w:t xml:space="preserve">posiadania wiedzy i doświadczenia </w:t>
      </w:r>
      <w:r w:rsidR="00E37125" w:rsidRPr="0052213A">
        <w:rPr>
          <w:sz w:val="24"/>
          <w:szCs w:val="24"/>
        </w:rPr>
        <w:t xml:space="preserve">w zakresie opisanym w </w:t>
      </w:r>
      <w:r w:rsidR="00E37125" w:rsidRPr="00AE6F67">
        <w:rPr>
          <w:color w:val="000000"/>
          <w:sz w:val="24"/>
          <w:szCs w:val="24"/>
        </w:rPr>
        <w:t>p</w:t>
      </w:r>
      <w:r w:rsidR="00216BD0">
        <w:rPr>
          <w:color w:val="000000"/>
          <w:sz w:val="24"/>
          <w:szCs w:val="24"/>
        </w:rPr>
        <w:t>kt 2.7.4.1.</w:t>
      </w:r>
      <w:r w:rsidR="00E37125" w:rsidRPr="0052213A">
        <w:rPr>
          <w:sz w:val="24"/>
          <w:szCs w:val="24"/>
        </w:rPr>
        <w:t xml:space="preserve"> SWZ;</w:t>
      </w:r>
    </w:p>
    <w:p w14:paraId="74F68134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2FC7942A" w14:textId="60E12F24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39DA65D9" w14:textId="77777777" w:rsidR="00DD05CF" w:rsidRDefault="00DD05CF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</w:p>
    <w:p w14:paraId="168BD4DE" w14:textId="0E417138" w:rsidR="00E37125" w:rsidRPr="00216BD0" w:rsidRDefault="00394536" w:rsidP="00216BD0">
      <w:pPr>
        <w:spacing w:before="120"/>
        <w:ind w:left="1276" w:hanging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</w:t>
      </w:r>
      <w:r w:rsidR="00E37125" w:rsidRPr="00216BD0">
        <w:rPr>
          <w:sz w:val="24"/>
          <w:szCs w:val="24"/>
        </w:rPr>
        <w:t>.2.</w:t>
      </w:r>
      <w:r w:rsidR="00DD05CF">
        <w:rPr>
          <w:sz w:val="24"/>
          <w:szCs w:val="24"/>
        </w:rPr>
        <w:t>3</w:t>
      </w:r>
      <w:r w:rsidR="00E37125" w:rsidRPr="00216BD0">
        <w:rPr>
          <w:sz w:val="24"/>
          <w:szCs w:val="24"/>
        </w:rPr>
        <w:t>.</w:t>
      </w:r>
      <w:r w:rsidR="00E37125">
        <w:tab/>
      </w:r>
      <w:r w:rsidR="00E37125" w:rsidRPr="00216BD0">
        <w:rPr>
          <w:sz w:val="24"/>
          <w:szCs w:val="24"/>
        </w:rPr>
        <w:t>d</w:t>
      </w:r>
      <w:r w:rsidR="00E37125" w:rsidRPr="00216BD0">
        <w:rPr>
          <w:bCs/>
          <w:sz w:val="24"/>
          <w:szCs w:val="24"/>
        </w:rPr>
        <w:t xml:space="preserve">ysponowania osobami zdolnymi do wykonania zamówienia </w:t>
      </w:r>
      <w:r w:rsidR="00E37125" w:rsidRPr="00216BD0">
        <w:rPr>
          <w:sz w:val="24"/>
          <w:szCs w:val="24"/>
        </w:rPr>
        <w:t xml:space="preserve">w zakresie opisanym w punkcie </w:t>
      </w:r>
      <w:r w:rsidR="00216BD0">
        <w:rPr>
          <w:sz w:val="24"/>
          <w:szCs w:val="24"/>
        </w:rPr>
        <w:t xml:space="preserve">2.7.4.2. </w:t>
      </w:r>
      <w:r w:rsidR="00E37125" w:rsidRPr="00216BD0">
        <w:rPr>
          <w:color w:val="000000"/>
          <w:sz w:val="24"/>
          <w:szCs w:val="24"/>
        </w:rPr>
        <w:t>SWZ;</w:t>
      </w:r>
    </w:p>
    <w:p w14:paraId="0D7218AD" w14:textId="77777777" w:rsidR="00E37125" w:rsidRPr="0052213A" w:rsidRDefault="00E37125" w:rsidP="00216BD0">
      <w:pPr>
        <w:pStyle w:val="Akapitzlist"/>
        <w:ind w:left="1276"/>
        <w:contextualSpacing w:val="0"/>
        <w:rPr>
          <w:sz w:val="24"/>
        </w:rPr>
      </w:pPr>
      <w:r w:rsidRPr="0052213A">
        <w:rPr>
          <w:sz w:val="24"/>
          <w:szCs w:val="24"/>
        </w:rPr>
        <w:t>.............................................................................................................................</w:t>
      </w:r>
    </w:p>
    <w:p w14:paraId="6D295805" w14:textId="77777777" w:rsidR="00E37125" w:rsidRDefault="00E37125" w:rsidP="00216BD0">
      <w:pPr>
        <w:pStyle w:val="Akapitzlist"/>
        <w:ind w:left="1276" w:hanging="709"/>
        <w:contextualSpacing w:val="0"/>
        <w:jc w:val="center"/>
        <w:rPr>
          <w:i/>
          <w:szCs w:val="24"/>
        </w:rPr>
      </w:pPr>
      <w:r w:rsidRPr="0052213A">
        <w:rPr>
          <w:i/>
          <w:szCs w:val="24"/>
        </w:rPr>
        <w:t>pełna nazwa i adres siedziby podmiotu (zgodne z aktualnym rejestrem KRS lub CEIDG)</w:t>
      </w:r>
    </w:p>
    <w:p w14:paraId="46FF6126" w14:textId="77777777" w:rsidR="00E37125" w:rsidRDefault="00E37125" w:rsidP="00216BD0">
      <w:pPr>
        <w:pStyle w:val="Akapitzlist"/>
        <w:spacing w:line="360" w:lineRule="auto"/>
        <w:ind w:left="426"/>
        <w:jc w:val="both"/>
        <w:rPr>
          <w:sz w:val="24"/>
        </w:rPr>
      </w:pPr>
    </w:p>
    <w:p w14:paraId="2E151EA0" w14:textId="5ACC3C84" w:rsidR="00D92CD8" w:rsidRPr="00D92CD8" w:rsidRDefault="00D92CD8" w:rsidP="00D92CD8">
      <w:pPr>
        <w:pStyle w:val="Akapitzlist"/>
        <w:numPr>
          <w:ilvl w:val="0"/>
          <w:numId w:val="35"/>
        </w:numPr>
        <w:ind w:left="425" w:hanging="425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roboty budowlane 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7B44A73B" w14:textId="77777777" w:rsidR="00D92CD8" w:rsidRPr="004E6675" w:rsidRDefault="00D92CD8" w:rsidP="00D92CD8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D92CD8" w:rsidRPr="00110948" w14:paraId="11DC82BC" w14:textId="77777777" w:rsidTr="00E47264">
        <w:trPr>
          <w:trHeight w:val="8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3D06ABD" w14:textId="77777777" w:rsidR="00D92CD8" w:rsidRPr="0054357E" w:rsidRDefault="00D92CD8" w:rsidP="00E47264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9B8224" w14:textId="77777777" w:rsidR="00D92CD8" w:rsidRPr="0054357E" w:rsidRDefault="00D92CD8" w:rsidP="00E47264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D92CD8" w:rsidRPr="00110948" w14:paraId="4BB13AC1" w14:textId="77777777" w:rsidTr="00E47264">
        <w:trPr>
          <w:trHeight w:val="6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301A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2C10" w14:textId="77777777" w:rsidR="00D92CD8" w:rsidRPr="00110948" w:rsidRDefault="00D92CD8" w:rsidP="00E47264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927C8E4" w14:textId="77777777" w:rsidR="00D92CD8" w:rsidRPr="00EF58D4" w:rsidRDefault="00D92CD8" w:rsidP="00D92CD8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F982D91" w14:textId="77777777" w:rsidR="00D92CD8" w:rsidRPr="00D92CD8" w:rsidRDefault="00D92CD8" w:rsidP="00D92CD8">
      <w:pPr>
        <w:spacing w:line="360" w:lineRule="auto"/>
        <w:jc w:val="both"/>
        <w:rPr>
          <w:sz w:val="24"/>
        </w:rPr>
      </w:pPr>
    </w:p>
    <w:p w14:paraId="4A4B1ADA" w14:textId="77777777" w:rsidR="00D92CD8" w:rsidRDefault="00D92CD8" w:rsidP="00D92CD8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21FADA9F" w14:textId="661F462A" w:rsidR="00E37125" w:rsidRPr="002F5A80" w:rsidRDefault="00394536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E37125" w:rsidRPr="00352E34">
        <w:rPr>
          <w:b/>
          <w:bCs/>
          <w:sz w:val="24"/>
        </w:rPr>
        <w:t>.1</w:t>
      </w:r>
      <w:r w:rsidR="00E37125" w:rsidRPr="0008436C">
        <w:rPr>
          <w:sz w:val="24"/>
        </w:rPr>
        <w:t>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>Nie  zamierzam (-y)</w:t>
      </w:r>
      <w:r w:rsidR="00E37125" w:rsidRPr="002F5A80">
        <w:rPr>
          <w:sz w:val="28"/>
        </w:rPr>
        <w:t xml:space="preserve"> </w:t>
      </w:r>
      <w:r w:rsidR="00E37125" w:rsidRPr="002F5A80">
        <w:rPr>
          <w:sz w:val="24"/>
        </w:rPr>
        <w:t>zlecać wykonania części robót podwykonawcom*.</w:t>
      </w:r>
    </w:p>
    <w:p w14:paraId="2FA1DB8E" w14:textId="490C68C0" w:rsidR="00E37125" w:rsidRDefault="00394536" w:rsidP="00E3712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8</w:t>
      </w:r>
      <w:r w:rsidR="00E37125" w:rsidRPr="00352E34">
        <w:rPr>
          <w:b/>
          <w:bCs/>
          <w:sz w:val="24"/>
        </w:rPr>
        <w:t>.2.</w:t>
      </w:r>
      <w:r w:rsidR="00E37125">
        <w:rPr>
          <w:b/>
          <w:sz w:val="28"/>
        </w:rPr>
        <w:tab/>
      </w:r>
      <w:r w:rsidR="00E37125" w:rsidRPr="002F5A80">
        <w:rPr>
          <w:b/>
          <w:sz w:val="28"/>
        </w:rPr>
        <w:t xml:space="preserve">Zamierzam (-y)  </w:t>
      </w:r>
      <w:r w:rsidR="00E37125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E37125" w:rsidRPr="002F5A80" w14:paraId="6EC8435E" w14:textId="77777777" w:rsidTr="00B829A1">
        <w:tc>
          <w:tcPr>
            <w:tcW w:w="620" w:type="dxa"/>
          </w:tcPr>
          <w:p w14:paraId="6F70AF99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10D78B1" w14:textId="77777777" w:rsidR="00E37125" w:rsidRPr="002F5A80" w:rsidRDefault="00E37125" w:rsidP="00B829A1">
            <w:pPr>
              <w:jc w:val="center"/>
            </w:pPr>
            <w:r w:rsidRPr="002F5A80">
              <w:t xml:space="preserve">Części zamówienia - zakres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5199D434" w14:textId="77777777" w:rsidR="00E37125" w:rsidRDefault="00E37125" w:rsidP="00E37125">
            <w:pPr>
              <w:jc w:val="center"/>
            </w:pPr>
            <w:r>
              <w:t xml:space="preserve">Firma (nazwa) Podwykonawcy </w:t>
            </w:r>
          </w:p>
          <w:p w14:paraId="0CDBFEBD" w14:textId="4C9A2C14" w:rsidR="00E37125" w:rsidRPr="002F5A80" w:rsidRDefault="00E37125" w:rsidP="00E37125">
            <w:pPr>
              <w:jc w:val="center"/>
            </w:pPr>
            <w:r>
              <w:t>jeżeli jest znana</w:t>
            </w:r>
          </w:p>
        </w:tc>
      </w:tr>
      <w:tr w:rsidR="00E37125" w:rsidRPr="002F5A80" w14:paraId="6D2087FD" w14:textId="77777777" w:rsidTr="00B829A1">
        <w:tc>
          <w:tcPr>
            <w:tcW w:w="620" w:type="dxa"/>
          </w:tcPr>
          <w:p w14:paraId="13CD5B85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824" w:type="dxa"/>
          </w:tcPr>
          <w:p w14:paraId="483CC639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5E8D486E" w14:textId="77777777" w:rsidR="00E37125" w:rsidRPr="002F5A80" w:rsidRDefault="00E37125" w:rsidP="00B829A1">
            <w:pPr>
              <w:spacing w:line="360" w:lineRule="auto"/>
            </w:pPr>
          </w:p>
        </w:tc>
      </w:tr>
      <w:tr w:rsidR="00E37125" w:rsidRPr="002F5A80" w14:paraId="0497BC2E" w14:textId="77777777" w:rsidTr="00B829A1">
        <w:tc>
          <w:tcPr>
            <w:tcW w:w="620" w:type="dxa"/>
          </w:tcPr>
          <w:p w14:paraId="140DE18F" w14:textId="77777777" w:rsidR="00E37125" w:rsidRPr="002F5A80" w:rsidRDefault="00E37125" w:rsidP="00B829A1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824" w:type="dxa"/>
          </w:tcPr>
          <w:p w14:paraId="7392ED1C" w14:textId="77777777" w:rsidR="00E37125" w:rsidRPr="002F5A80" w:rsidRDefault="00E37125" w:rsidP="00B829A1">
            <w:pPr>
              <w:spacing w:line="360" w:lineRule="auto"/>
            </w:pPr>
          </w:p>
        </w:tc>
        <w:tc>
          <w:tcPr>
            <w:tcW w:w="3961" w:type="dxa"/>
          </w:tcPr>
          <w:p w14:paraId="669F33EB" w14:textId="77777777" w:rsidR="00E37125" w:rsidRPr="002F5A80" w:rsidRDefault="00E37125" w:rsidP="00B829A1">
            <w:pPr>
              <w:spacing w:line="360" w:lineRule="auto"/>
            </w:pPr>
          </w:p>
        </w:tc>
      </w:tr>
    </w:tbl>
    <w:p w14:paraId="5871A867" w14:textId="77777777" w:rsidR="006D25A5" w:rsidRPr="006D25A5" w:rsidRDefault="006D25A5" w:rsidP="006D25A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7243D121" w14:textId="544439FE" w:rsidR="00C91363" w:rsidRDefault="00C91363" w:rsidP="003A28D9">
      <w:pPr>
        <w:pStyle w:val="Akapitzlist"/>
        <w:numPr>
          <w:ilvl w:val="0"/>
          <w:numId w:val="35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</w:t>
      </w:r>
      <w:r w:rsidR="00A923AF">
        <w:rPr>
          <w:sz w:val="24"/>
          <w:szCs w:val="24"/>
        </w:rPr>
        <w:t>………………………………………..</w:t>
      </w:r>
    </w:p>
    <w:p w14:paraId="2EBAC890" w14:textId="77777777" w:rsidR="00C91363" w:rsidRDefault="00C91363" w:rsidP="003A28D9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EAD139A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60D5EC3C" w14:textId="77777777" w:rsidR="00C91363" w:rsidRDefault="00C91363" w:rsidP="003A28D9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3F7CCBA4" w14:textId="77777777" w:rsidR="00C91363" w:rsidRPr="00C91363" w:rsidRDefault="00C91363" w:rsidP="003A28D9">
      <w:pPr>
        <w:pStyle w:val="Akapitzlist"/>
        <w:numPr>
          <w:ilvl w:val="0"/>
          <w:numId w:val="35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1F04A6DB" w14:textId="77777777" w:rsidR="00C91363" w:rsidRPr="00C91363" w:rsidRDefault="00C91363" w:rsidP="00C9136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E907AFF" w14:textId="3CF3367A" w:rsidR="00C91363" w:rsidRDefault="00C91363" w:rsidP="00C9136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lastRenderedPageBreak/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8DE85C" w14:textId="77777777" w:rsidR="00C91363" w:rsidRPr="00C91363" w:rsidRDefault="00C91363" w:rsidP="00C9136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A3B5CCE" w14:textId="4668C8FC" w:rsidR="00C91363" w:rsidRPr="00C91363" w:rsidRDefault="00C91363" w:rsidP="00C9136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1E9F9797" w14:textId="0A8213A5" w:rsidR="00B43686" w:rsidRDefault="00B43686" w:rsidP="00C9136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63A3FDB" w14:textId="77777777" w:rsidR="00B43686" w:rsidRPr="002F5A80" w:rsidRDefault="00B43686" w:rsidP="00C9136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53B084F5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35E98106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A078ABC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6E623A0B" w14:textId="77777777" w:rsidR="00B43686" w:rsidRPr="002F5A80" w:rsidRDefault="00B43686" w:rsidP="00B43686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4959997A" w14:textId="2CB79144" w:rsidR="00B43686" w:rsidRDefault="00B43686" w:rsidP="00B43686">
      <w:pPr>
        <w:spacing w:line="360" w:lineRule="auto"/>
      </w:pPr>
    </w:p>
    <w:p w14:paraId="194CA93C" w14:textId="77777777" w:rsidR="000B70E5" w:rsidRDefault="000B70E5" w:rsidP="00B43686">
      <w:pPr>
        <w:spacing w:line="360" w:lineRule="auto"/>
      </w:pPr>
    </w:p>
    <w:p w14:paraId="38ECA35A" w14:textId="77777777" w:rsidR="00B43686" w:rsidRDefault="00B43686" w:rsidP="00B43686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61377FD1" w14:textId="1EC63E3A" w:rsidR="00DF741F" w:rsidRDefault="00DF741F" w:rsidP="00B43686">
      <w:pPr>
        <w:spacing w:line="360" w:lineRule="auto"/>
      </w:pPr>
    </w:p>
    <w:p w14:paraId="364E0A9E" w14:textId="77777777" w:rsidR="005509D3" w:rsidRDefault="005509D3" w:rsidP="00B43686">
      <w:pPr>
        <w:spacing w:line="360" w:lineRule="auto"/>
      </w:pPr>
    </w:p>
    <w:p w14:paraId="5B003F04" w14:textId="77777777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27ED8E0" w14:textId="39215D7E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500C76AD" w14:textId="4D2B433D" w:rsidR="00C91363" w:rsidRDefault="00C91363" w:rsidP="00C9136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4330FCF8" w14:textId="77777777" w:rsidR="00C91363" w:rsidRDefault="00C91363" w:rsidP="00C91363">
      <w:pPr>
        <w:spacing w:line="360" w:lineRule="auto"/>
        <w:rPr>
          <w:szCs w:val="18"/>
        </w:rPr>
      </w:pPr>
    </w:p>
    <w:p w14:paraId="0FBF69D5" w14:textId="1493F2DA" w:rsidR="00C91363" w:rsidRDefault="00C91363" w:rsidP="000A56F0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C91363" w:rsidSect="00BA4E53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24ABA" w14:textId="77777777" w:rsidR="00A71E49" w:rsidRDefault="00A71E49" w:rsidP="00AC3E6B">
      <w:r>
        <w:separator/>
      </w:r>
    </w:p>
  </w:endnote>
  <w:endnote w:type="continuationSeparator" w:id="0">
    <w:p w14:paraId="51D2E815" w14:textId="77777777" w:rsidR="00A71E49" w:rsidRDefault="00A71E4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E7254" w14:textId="77777777" w:rsidR="00A71E49" w:rsidRDefault="00A71E49" w:rsidP="00AC3E6B">
      <w:r>
        <w:separator/>
      </w:r>
    </w:p>
  </w:footnote>
  <w:footnote w:type="continuationSeparator" w:id="0">
    <w:p w14:paraId="62DFB84A" w14:textId="77777777" w:rsidR="00A71E49" w:rsidRDefault="00A71E49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EC3A9" w14:textId="77777777" w:rsidR="006F7EF1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4BCEBD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1776552" r:id="rId2"/>
      </w:object>
    </w:r>
    <w:r w:rsidR="006F7EF1">
      <w:rPr>
        <w:rFonts w:ascii="Arial" w:hAnsi="Arial" w:cs="Arial"/>
        <w:color w:val="005042"/>
      </w:rPr>
      <w:t xml:space="preserve">PGL LP  Nadleśnictwo  </w:t>
    </w:r>
    <w:r w:rsidR="00160D9A">
      <w:rPr>
        <w:rFonts w:ascii="Arial" w:hAnsi="Arial" w:cs="Arial"/>
        <w:color w:val="005042"/>
      </w:rPr>
      <w:t>Jeleśnia</w:t>
    </w:r>
  </w:p>
  <w:p w14:paraId="0B150D9A" w14:textId="77777777" w:rsidR="006F7EF1" w:rsidRDefault="006F7EF1" w:rsidP="00B55288">
    <w:pPr>
      <w:pStyle w:val="Nagwek"/>
      <w:ind w:left="-284"/>
    </w:pPr>
  </w:p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05AEE361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D92CD8">
      <w:rPr>
        <w:b/>
        <w:sz w:val="22"/>
      </w:rPr>
      <w:t>S.</w:t>
    </w:r>
    <w:r>
      <w:rPr>
        <w:b/>
        <w:sz w:val="22"/>
      </w:rPr>
      <w:t>270.</w:t>
    </w:r>
    <w:r w:rsidR="006D25A5">
      <w:rPr>
        <w:b/>
        <w:sz w:val="22"/>
      </w:rPr>
      <w:t>9</w:t>
    </w:r>
    <w:r w:rsidR="00BC1575">
      <w:rPr>
        <w:b/>
        <w:sz w:val="22"/>
      </w:rPr>
      <w:t>.</w:t>
    </w:r>
    <w:r>
      <w:rPr>
        <w:b/>
        <w:sz w:val="22"/>
      </w:rPr>
      <w:t>20</w:t>
    </w:r>
    <w:r w:rsidR="00652F40">
      <w:rPr>
        <w:b/>
        <w:sz w:val="22"/>
      </w:rPr>
      <w:t>2</w:t>
    </w:r>
    <w:r w:rsidR="006D25A5">
      <w:rPr>
        <w:b/>
        <w:sz w:val="22"/>
      </w:rPr>
      <w:t>4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B978A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1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2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3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4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8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7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28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2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6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9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1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2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5205638">
    <w:abstractNumId w:val="16"/>
  </w:num>
  <w:num w:numId="2" w16cid:durableId="29381270">
    <w:abstractNumId w:val="12"/>
  </w:num>
  <w:num w:numId="3" w16cid:durableId="1270309120">
    <w:abstractNumId w:val="25"/>
  </w:num>
  <w:num w:numId="4" w16cid:durableId="872889380">
    <w:abstractNumId w:val="41"/>
  </w:num>
  <w:num w:numId="5" w16cid:durableId="1390765262">
    <w:abstractNumId w:val="44"/>
  </w:num>
  <w:num w:numId="6" w16cid:durableId="529144786">
    <w:abstractNumId w:val="23"/>
  </w:num>
  <w:num w:numId="7" w16cid:durableId="1669744884">
    <w:abstractNumId w:val="15"/>
  </w:num>
  <w:num w:numId="8" w16cid:durableId="402336431">
    <w:abstractNumId w:val="28"/>
  </w:num>
  <w:num w:numId="9" w16cid:durableId="1953973402">
    <w:abstractNumId w:val="14"/>
  </w:num>
  <w:num w:numId="10" w16cid:durableId="279000374">
    <w:abstractNumId w:val="34"/>
  </w:num>
  <w:num w:numId="11" w16cid:durableId="1322809213">
    <w:abstractNumId w:val="30"/>
  </w:num>
  <w:num w:numId="12" w16cid:durableId="399910924">
    <w:abstractNumId w:val="8"/>
  </w:num>
  <w:num w:numId="13" w16cid:durableId="1606496047">
    <w:abstractNumId w:val="29"/>
  </w:num>
  <w:num w:numId="14" w16cid:durableId="840580975">
    <w:abstractNumId w:val="18"/>
  </w:num>
  <w:num w:numId="15" w16cid:durableId="119224114">
    <w:abstractNumId w:val="37"/>
  </w:num>
  <w:num w:numId="16" w16cid:durableId="957641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7017165">
    <w:abstractNumId w:val="6"/>
  </w:num>
  <w:num w:numId="18" w16cid:durableId="2043435070">
    <w:abstractNumId w:val="42"/>
  </w:num>
  <w:num w:numId="19" w16cid:durableId="12318412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9426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9070079">
    <w:abstractNumId w:val="26"/>
  </w:num>
  <w:num w:numId="22" w16cid:durableId="2794980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5668105">
    <w:abstractNumId w:val="35"/>
  </w:num>
  <w:num w:numId="24" w16cid:durableId="9407214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84371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10286">
    <w:abstractNumId w:val="43"/>
  </w:num>
  <w:num w:numId="27" w16cid:durableId="1266307360">
    <w:abstractNumId w:val="27"/>
  </w:num>
  <w:num w:numId="28" w16cid:durableId="1627464340">
    <w:abstractNumId w:val="9"/>
  </w:num>
  <w:num w:numId="29" w16cid:durableId="1258755855">
    <w:abstractNumId w:val="13"/>
  </w:num>
  <w:num w:numId="30" w16cid:durableId="137193828">
    <w:abstractNumId w:val="36"/>
  </w:num>
  <w:num w:numId="31" w16cid:durableId="1581284359">
    <w:abstractNumId w:val="40"/>
  </w:num>
  <w:num w:numId="32" w16cid:durableId="1736200275">
    <w:abstractNumId w:val="10"/>
  </w:num>
  <w:num w:numId="33" w16cid:durableId="672993458">
    <w:abstractNumId w:val="17"/>
  </w:num>
  <w:num w:numId="34" w16cid:durableId="1457871817">
    <w:abstractNumId w:val="21"/>
  </w:num>
  <w:num w:numId="35" w16cid:durableId="1704599588">
    <w:abstractNumId w:val="5"/>
  </w:num>
  <w:num w:numId="36" w16cid:durableId="1036928376">
    <w:abstractNumId w:val="3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145035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436341">
    <w:abstractNumId w:val="31"/>
  </w:num>
  <w:num w:numId="39" w16cid:durableId="543492418">
    <w:abstractNumId w:val="39"/>
  </w:num>
  <w:num w:numId="40" w16cid:durableId="1760177411">
    <w:abstractNumId w:val="7"/>
  </w:num>
  <w:num w:numId="41" w16cid:durableId="36202833">
    <w:abstractNumId w:val="3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282658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81DBC"/>
    <w:rsid w:val="000826A6"/>
    <w:rsid w:val="000859B7"/>
    <w:rsid w:val="0008624E"/>
    <w:rsid w:val="0008658B"/>
    <w:rsid w:val="000901B3"/>
    <w:rsid w:val="000923A2"/>
    <w:rsid w:val="00096658"/>
    <w:rsid w:val="000A56F0"/>
    <w:rsid w:val="000A6646"/>
    <w:rsid w:val="000A7BA0"/>
    <w:rsid w:val="000B106A"/>
    <w:rsid w:val="000B1EA0"/>
    <w:rsid w:val="000B65A0"/>
    <w:rsid w:val="000B6EC1"/>
    <w:rsid w:val="000B70E5"/>
    <w:rsid w:val="000C7EAC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16BD0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4708D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2E34"/>
    <w:rsid w:val="003572FC"/>
    <w:rsid w:val="003622BE"/>
    <w:rsid w:val="0036332F"/>
    <w:rsid w:val="00363F73"/>
    <w:rsid w:val="003641A0"/>
    <w:rsid w:val="00364215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536"/>
    <w:rsid w:val="003971F0"/>
    <w:rsid w:val="003A157B"/>
    <w:rsid w:val="003A2044"/>
    <w:rsid w:val="003A28D9"/>
    <w:rsid w:val="003A4CDE"/>
    <w:rsid w:val="003B0FE7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0774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311B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17D27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B5FD6"/>
    <w:rsid w:val="006C1671"/>
    <w:rsid w:val="006C2AD8"/>
    <w:rsid w:val="006C6A9F"/>
    <w:rsid w:val="006D06D4"/>
    <w:rsid w:val="006D1C34"/>
    <w:rsid w:val="006D25A5"/>
    <w:rsid w:val="006D265A"/>
    <w:rsid w:val="006D349F"/>
    <w:rsid w:val="006D6E5A"/>
    <w:rsid w:val="006D7653"/>
    <w:rsid w:val="006E36DF"/>
    <w:rsid w:val="006E463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77BF4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62A2F"/>
    <w:rsid w:val="008636FC"/>
    <w:rsid w:val="00865443"/>
    <w:rsid w:val="00866091"/>
    <w:rsid w:val="0087294F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10BC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4E21"/>
    <w:rsid w:val="00965417"/>
    <w:rsid w:val="009665C6"/>
    <w:rsid w:val="009729BF"/>
    <w:rsid w:val="00976A2A"/>
    <w:rsid w:val="00976CB8"/>
    <w:rsid w:val="00977071"/>
    <w:rsid w:val="00980743"/>
    <w:rsid w:val="009811E3"/>
    <w:rsid w:val="009833A8"/>
    <w:rsid w:val="00983ABE"/>
    <w:rsid w:val="00984467"/>
    <w:rsid w:val="009852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1E49"/>
    <w:rsid w:val="00A723DF"/>
    <w:rsid w:val="00A72A14"/>
    <w:rsid w:val="00A737DD"/>
    <w:rsid w:val="00A7514A"/>
    <w:rsid w:val="00A75154"/>
    <w:rsid w:val="00A7541F"/>
    <w:rsid w:val="00A87351"/>
    <w:rsid w:val="00A923AF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6B67"/>
    <w:rsid w:val="00B07448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686"/>
    <w:rsid w:val="00B44610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4E53"/>
    <w:rsid w:val="00BA58E4"/>
    <w:rsid w:val="00BA637E"/>
    <w:rsid w:val="00BB1C59"/>
    <w:rsid w:val="00BB45BC"/>
    <w:rsid w:val="00BB5573"/>
    <w:rsid w:val="00BC1575"/>
    <w:rsid w:val="00BC1625"/>
    <w:rsid w:val="00BC424A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59C5"/>
    <w:rsid w:val="00C86ADC"/>
    <w:rsid w:val="00C87C73"/>
    <w:rsid w:val="00C9102E"/>
    <w:rsid w:val="00C911F5"/>
    <w:rsid w:val="00C91363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2BEF"/>
    <w:rsid w:val="00D466EE"/>
    <w:rsid w:val="00D52E6A"/>
    <w:rsid w:val="00D5354A"/>
    <w:rsid w:val="00D61D84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2CD8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05CF"/>
    <w:rsid w:val="00DD138A"/>
    <w:rsid w:val="00DD1B1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37125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71BC"/>
    <w:rsid w:val="00E672A1"/>
    <w:rsid w:val="00E7607B"/>
    <w:rsid w:val="00E77007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1495D"/>
    <w:rsid w:val="00F21BCC"/>
    <w:rsid w:val="00F22188"/>
    <w:rsid w:val="00F22367"/>
    <w:rsid w:val="00F239A5"/>
    <w:rsid w:val="00F24DF1"/>
    <w:rsid w:val="00F34A4B"/>
    <w:rsid w:val="00F405F2"/>
    <w:rsid w:val="00F40951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B5040"/>
    <w:rsid w:val="00FB5C38"/>
    <w:rsid w:val="00FB6605"/>
    <w:rsid w:val="00FB7940"/>
    <w:rsid w:val="00FB7952"/>
    <w:rsid w:val="00FB7FCD"/>
    <w:rsid w:val="00FC025A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4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61</cp:revision>
  <cp:lastPrinted>2019-10-02T08:57:00Z</cp:lastPrinted>
  <dcterms:created xsi:type="dcterms:W3CDTF">2015-09-13T07:48:00Z</dcterms:created>
  <dcterms:modified xsi:type="dcterms:W3CDTF">2024-07-06T11:09:00Z</dcterms:modified>
</cp:coreProperties>
</file>