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B68C11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0CAF5D63" w14:textId="77777777" w:rsidR="00BF61D6" w:rsidRDefault="00BF61D6" w:rsidP="00672086">
      <w:pPr>
        <w:jc w:val="right"/>
      </w:pPr>
    </w:p>
    <w:p w14:paraId="58C0871B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6D0BFAC3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FA00784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394D5CBF" w14:textId="77777777" w:rsidR="00216BE7" w:rsidRDefault="00216BE7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AF8A8C8" w14:textId="77777777" w:rsidR="00BF61D6" w:rsidRDefault="00BF61D6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048D2DA" w14:textId="77777777" w:rsidR="00BF61D6" w:rsidRDefault="00BF61D6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7EBE6B9" w14:textId="77777777" w:rsidR="00216BE7" w:rsidRPr="00524C3D" w:rsidRDefault="00216BE7" w:rsidP="00216BE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FFF3127" w14:textId="77777777" w:rsidR="00216BE7" w:rsidRPr="005B4279" w:rsidRDefault="00216BE7" w:rsidP="00216BE7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5C0D9F3A" w14:textId="77777777" w:rsidR="00216BE7" w:rsidRDefault="00216BE7" w:rsidP="00216BE7">
      <w:pPr>
        <w:jc w:val="center"/>
        <w:rPr>
          <w:b/>
          <w:sz w:val="22"/>
          <w:szCs w:val="22"/>
        </w:rPr>
      </w:pPr>
    </w:p>
    <w:p w14:paraId="11A249CB" w14:textId="77777777" w:rsidR="00216BE7" w:rsidRDefault="00216BE7" w:rsidP="00216BE7">
      <w:pPr>
        <w:jc w:val="both"/>
        <w:rPr>
          <w:bCs/>
          <w:sz w:val="24"/>
          <w:szCs w:val="24"/>
        </w:rPr>
      </w:pPr>
    </w:p>
    <w:p w14:paraId="7E7EFDD3" w14:textId="455ABF92" w:rsidR="00216BE7" w:rsidRPr="00BF61D6" w:rsidRDefault="00216BE7" w:rsidP="00BF61D6">
      <w:pPr>
        <w:ind w:firstLine="709"/>
        <w:jc w:val="both"/>
        <w:rPr>
          <w:b/>
          <w:bCs/>
          <w:sz w:val="24"/>
          <w:szCs w:val="24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BF61D6">
        <w:rPr>
          <w:bCs/>
          <w:sz w:val="24"/>
          <w:szCs w:val="24"/>
        </w:rPr>
        <w:t>17</w:t>
      </w:r>
      <w:r>
        <w:rPr>
          <w:bCs/>
          <w:sz w:val="24"/>
          <w:szCs w:val="24"/>
        </w:rPr>
        <w:t>.202</w:t>
      </w:r>
      <w:r w:rsidR="003C6CD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3F6D4F">
        <w:rPr>
          <w:bCs/>
          <w:sz w:val="24"/>
          <w:szCs w:val="24"/>
        </w:rPr>
        <w:t>be</w:t>
      </w:r>
      <w:r>
        <w:rPr>
          <w:bCs/>
          <w:sz w:val="24"/>
          <w:szCs w:val="24"/>
        </w:rPr>
        <w:t xml:space="preserve">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3F6D4F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BF61D6">
        <w:rPr>
          <w:sz w:val="24"/>
          <w:szCs w:val="24"/>
          <w:lang w:eastAsia="en-US"/>
        </w:rPr>
        <w:t>4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BF61D6">
        <w:rPr>
          <w:sz w:val="24"/>
          <w:szCs w:val="24"/>
          <w:lang w:eastAsia="en-US"/>
        </w:rPr>
        <w:t>320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bookmarkStart w:id="0" w:name="_Hlk180777457"/>
      <w:r w:rsidR="00BF61D6" w:rsidRPr="00BF61D6">
        <w:rPr>
          <w:b/>
          <w:bCs/>
          <w:i/>
          <w:iCs/>
          <w:sz w:val="24"/>
          <w:szCs w:val="24"/>
        </w:rPr>
        <w:t>Przebudowa podjazdu przy budynku administracyjnym Nadleśnictwa Jeleśnia przy ul. Suskiej 5.</w:t>
      </w:r>
      <w:bookmarkEnd w:id="0"/>
    </w:p>
    <w:p w14:paraId="68DC8DFF" w14:textId="77777777" w:rsidR="00216BE7" w:rsidRPr="005B4279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704063B3" w14:textId="2E807FA6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Ja</w:t>
      </w:r>
      <w:r w:rsidR="00BF61D6">
        <w:rPr>
          <w:color w:val="000000"/>
          <w:sz w:val="24"/>
          <w:szCs w:val="24"/>
        </w:rPr>
        <w:t xml:space="preserve"> </w:t>
      </w:r>
      <w:r w:rsidRPr="005B4279">
        <w:rPr>
          <w:color w:val="000000"/>
          <w:sz w:val="24"/>
          <w:szCs w:val="24"/>
        </w:rPr>
        <w:t>/</w:t>
      </w:r>
      <w:r w:rsidR="00BF61D6">
        <w:rPr>
          <w:color w:val="000000"/>
          <w:sz w:val="24"/>
          <w:szCs w:val="24"/>
        </w:rPr>
        <w:t xml:space="preserve"> </w:t>
      </w:r>
      <w:r w:rsidRPr="005B4279">
        <w:rPr>
          <w:color w:val="000000"/>
          <w:sz w:val="24"/>
          <w:szCs w:val="24"/>
        </w:rPr>
        <w:t xml:space="preserve">My, niżej podpisany/i </w:t>
      </w:r>
    </w:p>
    <w:p w14:paraId="713DB1BA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6D81565" w14:textId="77777777" w:rsidR="00216BE7" w:rsidRPr="005B4279" w:rsidRDefault="00216BE7" w:rsidP="00216BE7">
      <w:pPr>
        <w:rPr>
          <w:color w:val="000000"/>
          <w:sz w:val="24"/>
          <w:szCs w:val="24"/>
        </w:rPr>
      </w:pPr>
    </w:p>
    <w:p w14:paraId="0AB9A208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E89B452" w14:textId="77777777" w:rsidR="00216BE7" w:rsidRDefault="00216BE7" w:rsidP="00216BE7">
      <w:pPr>
        <w:rPr>
          <w:color w:val="000000"/>
          <w:sz w:val="24"/>
          <w:szCs w:val="24"/>
        </w:rPr>
      </w:pPr>
    </w:p>
    <w:p w14:paraId="53D77618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BDA5B6D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2F21CDE" w14:textId="77777777" w:rsidR="00216BE7" w:rsidRDefault="00216BE7" w:rsidP="00216BE7">
      <w:pPr>
        <w:rPr>
          <w:color w:val="000000"/>
          <w:sz w:val="24"/>
          <w:szCs w:val="24"/>
        </w:rPr>
      </w:pPr>
    </w:p>
    <w:p w14:paraId="2D4A5A4C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876F3CC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267398F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BBF72D3" w14:textId="6A80A0C5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3A4A5FE" w14:textId="77777777" w:rsidR="00216BE7" w:rsidRPr="003F04C3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AA4EC9B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6415DBFC" w14:textId="77777777" w:rsidR="00216BE7" w:rsidRPr="003F04C3" w:rsidRDefault="00216BE7" w:rsidP="00216BE7">
      <w:pPr>
        <w:pStyle w:val="Akapitzlist"/>
        <w:spacing w:line="360" w:lineRule="auto"/>
        <w:jc w:val="both"/>
        <w:rPr>
          <w:sz w:val="24"/>
          <w:szCs w:val="24"/>
        </w:rPr>
      </w:pPr>
    </w:p>
    <w:p w14:paraId="35A53F0B" w14:textId="77777777" w:rsidR="00216BE7" w:rsidRPr="003F04C3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1F706370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5A37C61" w14:textId="7BDA5495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1,</w:t>
      </w:r>
      <w:r w:rsidR="001B31AE">
        <w:rPr>
          <w:sz w:val="24"/>
          <w:szCs w:val="24"/>
        </w:rPr>
        <w:t xml:space="preserve"> pkt</w:t>
      </w:r>
      <w:r>
        <w:rPr>
          <w:sz w:val="24"/>
          <w:szCs w:val="24"/>
        </w:rPr>
        <w:t xml:space="preserve"> 4</w:t>
      </w:r>
      <w:r w:rsidR="003C6CDD">
        <w:rPr>
          <w:sz w:val="24"/>
          <w:szCs w:val="24"/>
        </w:rPr>
        <w:t xml:space="preserve">, </w:t>
      </w:r>
      <w:r w:rsidR="001B31AE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3C6CDD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BE77405" w14:textId="77777777" w:rsidR="00216BE7" w:rsidRPr="00202430" w:rsidRDefault="00216BE7" w:rsidP="00216BE7">
      <w:pPr>
        <w:pStyle w:val="Akapitzlist"/>
        <w:rPr>
          <w:sz w:val="24"/>
          <w:szCs w:val="24"/>
        </w:rPr>
      </w:pPr>
    </w:p>
    <w:p w14:paraId="6FCA6506" w14:textId="77777777" w:rsidR="00BF61D6" w:rsidRDefault="00BF61D6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7A2B460" w14:textId="4F17D168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3C6CDD">
        <w:rPr>
          <w:i/>
          <w:sz w:val="24"/>
          <w:szCs w:val="24"/>
        </w:rPr>
        <w:t xml:space="preserve">, </w:t>
      </w:r>
      <w:r w:rsidR="001B31AE">
        <w:rPr>
          <w:i/>
          <w:sz w:val="24"/>
          <w:szCs w:val="24"/>
        </w:rPr>
        <w:t xml:space="preserve">pkt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3C6CDD">
        <w:rPr>
          <w:i/>
          <w:sz w:val="24"/>
          <w:szCs w:val="24"/>
        </w:rPr>
        <w:t xml:space="preserve">i pkt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47EE9061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Pr="003F04C3">
        <w:rPr>
          <w:sz w:val="24"/>
          <w:szCs w:val="24"/>
        </w:rPr>
        <w:t>………………………………………………………………………………………………</w:t>
      </w:r>
    </w:p>
    <w:p w14:paraId="4057F5A9" w14:textId="77777777" w:rsidR="00BF61D6" w:rsidRPr="003F04C3" w:rsidRDefault="00BF61D6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2625BA59" w14:textId="77777777" w:rsidR="00216BE7" w:rsidRPr="0053788B" w:rsidRDefault="00216BE7" w:rsidP="00216BE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61465A4D" w14:textId="77777777" w:rsidR="00BF61D6" w:rsidRPr="003F04C3" w:rsidRDefault="00BF61D6" w:rsidP="00216BE7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673E0AF8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5237BEA9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181CC87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bookmarkStart w:id="1" w:name="_Hlk99016333"/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5427991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523E9102" w14:textId="77777777" w:rsidR="00216BE7" w:rsidRPr="003F04C3" w:rsidRDefault="00216BE7" w:rsidP="00216BE7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5725694" w14:textId="77777777" w:rsidR="00216BE7" w:rsidRPr="003F04C3" w:rsidRDefault="00216BE7" w:rsidP="00216BE7">
      <w:pPr>
        <w:ind w:left="709" w:hanging="709"/>
        <w:jc w:val="center"/>
        <w:rPr>
          <w:b/>
          <w:sz w:val="24"/>
          <w:szCs w:val="24"/>
        </w:rPr>
      </w:pPr>
    </w:p>
    <w:p w14:paraId="1E705F75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80AD05D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sectPr w:rsidR="00216BE7" w:rsidRPr="003F04C3" w:rsidSect="002C78E1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1878" w14:textId="77777777" w:rsidR="008C2C25" w:rsidRDefault="008C2C25" w:rsidP="00AC3E6B">
      <w:r>
        <w:separator/>
      </w:r>
    </w:p>
  </w:endnote>
  <w:endnote w:type="continuationSeparator" w:id="0">
    <w:p w14:paraId="7DF1F367" w14:textId="77777777" w:rsidR="008C2C25" w:rsidRDefault="008C2C2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D39F2" w14:textId="77777777" w:rsidR="008C2C25" w:rsidRDefault="008C2C25" w:rsidP="00AC3E6B">
      <w:r>
        <w:separator/>
      </w:r>
    </w:p>
  </w:footnote>
  <w:footnote w:type="continuationSeparator" w:id="0">
    <w:p w14:paraId="08AAA343" w14:textId="77777777" w:rsidR="008C2C25" w:rsidRDefault="008C2C25" w:rsidP="00AC3E6B">
      <w:r>
        <w:continuationSeparator/>
      </w:r>
    </w:p>
  </w:footnote>
  <w:footnote w:id="1">
    <w:p w14:paraId="3A946439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D5B9AB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0C297" w14:textId="1F134E43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760329" w14:textId="23F6FC90" w:rsidR="00216BE7" w:rsidRPr="00761CEB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91473763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49CD4AA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16BE7">
      <w:rPr>
        <w:b/>
        <w:sz w:val="22"/>
      </w:rPr>
      <w:t>S.</w:t>
    </w:r>
    <w:r>
      <w:rPr>
        <w:b/>
        <w:sz w:val="22"/>
      </w:rPr>
      <w:t>270.</w:t>
    </w:r>
    <w:r w:rsidR="00BF61D6">
      <w:rPr>
        <w:b/>
        <w:sz w:val="22"/>
      </w:rPr>
      <w:t>17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3C6CDD">
      <w:rPr>
        <w:b/>
        <w:sz w:val="22"/>
      </w:rPr>
      <w:t>4</w:t>
    </w:r>
  </w:p>
  <w:p w14:paraId="31DB5CBF" w14:textId="77777777" w:rsidR="00216BE7" w:rsidRPr="00612F33" w:rsidRDefault="00216BE7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9080">
    <w:abstractNumId w:val="13"/>
  </w:num>
  <w:num w:numId="2" w16cid:durableId="1744064912">
    <w:abstractNumId w:val="11"/>
  </w:num>
  <w:num w:numId="3" w16cid:durableId="1752507755">
    <w:abstractNumId w:val="6"/>
  </w:num>
  <w:num w:numId="4" w16cid:durableId="542601950">
    <w:abstractNumId w:val="9"/>
  </w:num>
  <w:num w:numId="5" w16cid:durableId="72819429">
    <w:abstractNumId w:val="7"/>
  </w:num>
  <w:num w:numId="6" w16cid:durableId="1424453002">
    <w:abstractNumId w:val="8"/>
  </w:num>
  <w:num w:numId="7" w16cid:durableId="1675297248">
    <w:abstractNumId w:val="10"/>
  </w:num>
  <w:num w:numId="8" w16cid:durableId="1960331397">
    <w:abstractNumId w:val="12"/>
  </w:num>
  <w:num w:numId="9" w16cid:durableId="113712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31AE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8E1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6CDD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3F6D4F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333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2C25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1D6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1A61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76DA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E7C17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A5995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5DD2"/>
    <w:rsid w:val="00F47B1F"/>
    <w:rsid w:val="00F53AED"/>
    <w:rsid w:val="00F55111"/>
    <w:rsid w:val="00F56527"/>
    <w:rsid w:val="00F5743C"/>
    <w:rsid w:val="00F57FD5"/>
    <w:rsid w:val="00F63C44"/>
    <w:rsid w:val="00F6491B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49</cp:revision>
  <cp:lastPrinted>2019-08-11T18:16:00Z</cp:lastPrinted>
  <dcterms:created xsi:type="dcterms:W3CDTF">2014-10-09T16:51:00Z</dcterms:created>
  <dcterms:modified xsi:type="dcterms:W3CDTF">2024-10-26T16:50:00Z</dcterms:modified>
</cp:coreProperties>
</file>